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F143A0">
      <w:pPr>
        <w:pStyle w:val="3"/>
        <w:pageBreakBefore w:val="0"/>
        <w:widowControl/>
        <w:kinsoku/>
        <w:wordWrap/>
        <w:overflowPunct/>
        <w:topLinePunct w:val="0"/>
        <w:autoSpaceDE/>
        <w:autoSpaceDN/>
        <w:bidi w:val="0"/>
        <w:adjustRightInd/>
        <w:snapToGrid/>
        <w:spacing w:line="4" w:lineRule="atLeast"/>
        <w:jc w:val="center"/>
        <w:textAlignment w:val="auto"/>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lang w:val="ru-RU"/>
        </w:rPr>
        <w:t>ВИДЫ И ФУНКЦИИ ЭМОЦИЙ</w:t>
      </w:r>
    </w:p>
    <w:p w14:paraId="05D4C7E2">
      <w:pPr>
        <w:pageBreakBefore w:val="0"/>
        <w:widowControl/>
        <w:kinsoku/>
        <w:wordWrap/>
        <w:overflowPunct/>
        <w:topLinePunct w:val="0"/>
        <w:autoSpaceDE/>
        <w:autoSpaceDN/>
        <w:bidi w:val="0"/>
        <w:adjustRightInd/>
        <w:snapToGrid/>
        <w:spacing w:line="4" w:lineRule="atLeast"/>
        <w:jc w:val="center"/>
        <w:textAlignment w:val="auto"/>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lang w:val="ru-RU"/>
        </w:rPr>
        <w:t>Наркевич Юлия Сергеевна</w:t>
      </w:r>
    </w:p>
    <w:p w14:paraId="206AE198">
      <w:pPr>
        <w:pageBreakBefore w:val="0"/>
        <w:widowControl/>
        <w:kinsoku/>
        <w:wordWrap/>
        <w:overflowPunct/>
        <w:topLinePunct w:val="0"/>
        <w:autoSpaceDE/>
        <w:autoSpaceDN/>
        <w:bidi w:val="0"/>
        <w:adjustRightInd/>
        <w:snapToGrid/>
        <w:spacing w:line="4" w:lineRule="atLeast"/>
        <w:ind w:left="-227"/>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Студентка направления «Психолого-педагогического образования»</w:t>
      </w:r>
    </w:p>
    <w:p w14:paraId="73584E01">
      <w:pPr>
        <w:pageBreakBefore w:val="0"/>
        <w:widowControl/>
        <w:kinsoku/>
        <w:wordWrap/>
        <w:overflowPunct/>
        <w:topLinePunct w:val="0"/>
        <w:autoSpaceDE/>
        <w:autoSpaceDN/>
        <w:bidi w:val="0"/>
        <w:adjustRightInd/>
        <w:snapToGrid/>
        <w:spacing w:line="4" w:lineRule="atLeast"/>
        <w:ind w:left="-227"/>
        <w:jc w:val="center"/>
        <w:textAlignment w:val="auto"/>
        <w:rPr>
          <w:rFonts w:hint="default" w:ascii="Times New Roman" w:hAnsi="Times New Roman" w:cs="Times New Roman"/>
          <w:b/>
          <w:sz w:val="28"/>
          <w:szCs w:val="28"/>
        </w:rPr>
      </w:pPr>
      <w:r>
        <w:rPr>
          <w:rFonts w:hint="default" w:ascii="Times New Roman" w:hAnsi="Times New Roman" w:cs="Times New Roman"/>
          <w:b/>
          <w:sz w:val="28"/>
          <w:szCs w:val="28"/>
        </w:rPr>
        <w:t>Научный руководитель: Болаева Герел Баатровна,</w:t>
      </w:r>
    </w:p>
    <w:p w14:paraId="287310C6">
      <w:pPr>
        <w:pageBreakBefore w:val="0"/>
        <w:widowControl/>
        <w:kinsoku/>
        <w:wordWrap/>
        <w:overflowPunct/>
        <w:topLinePunct w:val="0"/>
        <w:autoSpaceDE/>
        <w:autoSpaceDN/>
        <w:bidi w:val="0"/>
        <w:adjustRightInd/>
        <w:snapToGrid/>
        <w:spacing w:line="4" w:lineRule="atLeast"/>
        <w:ind w:left="-227"/>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старший преподаватель факультета педагогического образования</w:t>
      </w:r>
    </w:p>
    <w:p w14:paraId="05F6D114">
      <w:pPr>
        <w:pageBreakBefore w:val="0"/>
        <w:widowControl/>
        <w:kinsoku/>
        <w:wordWrap/>
        <w:overflowPunct/>
        <w:topLinePunct w:val="0"/>
        <w:autoSpaceDE/>
        <w:autoSpaceDN/>
        <w:bidi w:val="0"/>
        <w:adjustRightInd/>
        <w:snapToGrid/>
        <w:spacing w:line="4" w:lineRule="atLeast"/>
        <w:ind w:left="-227"/>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ФГБОУ ВО «Калмыцкий Государственный</w:t>
      </w:r>
    </w:p>
    <w:p w14:paraId="5637A1DC">
      <w:pPr>
        <w:pageBreakBefore w:val="0"/>
        <w:widowControl/>
        <w:kinsoku/>
        <w:wordWrap/>
        <w:overflowPunct/>
        <w:topLinePunct w:val="0"/>
        <w:autoSpaceDE/>
        <w:autoSpaceDN/>
        <w:bidi w:val="0"/>
        <w:adjustRightInd/>
        <w:snapToGrid/>
        <w:spacing w:line="4" w:lineRule="atLeast"/>
        <w:ind w:left="-227"/>
        <w:jc w:val="center"/>
        <w:textAlignment w:val="auto"/>
        <w:rPr>
          <w:rFonts w:hint="default" w:ascii="Times New Roman" w:hAnsi="Times New Roman" w:cs="Times New Roman"/>
          <w:color w:val="auto"/>
          <w:sz w:val="28"/>
          <w:szCs w:val="28"/>
          <w:lang w:val="ru-RU"/>
        </w:rPr>
      </w:pPr>
      <w:r>
        <w:rPr>
          <w:rFonts w:hint="default" w:ascii="Times New Roman" w:hAnsi="Times New Roman" w:cs="Times New Roman"/>
          <w:sz w:val="28"/>
          <w:szCs w:val="28"/>
        </w:rPr>
        <w:t>университет им. Б.Б Городовикова»</w:t>
      </w:r>
    </w:p>
    <w:p w14:paraId="6E20D723">
      <w:pPr>
        <w:pStyle w:val="3"/>
        <w:pageBreakBefore w:val="0"/>
        <w:widowControl/>
        <w:kinsoku/>
        <w:wordWrap/>
        <w:overflowPunct/>
        <w:topLinePunct w:val="0"/>
        <w:autoSpaceDE/>
        <w:autoSpaceDN/>
        <w:bidi w:val="0"/>
        <w:adjustRightInd/>
        <w:snapToGrid/>
        <w:spacing w:line="4" w:lineRule="atLeast"/>
        <w:ind w:firstLine="720" w:firstLineChars="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Аннотация</w:t>
      </w:r>
      <w:r>
        <w:rPr>
          <w:rFonts w:hint="default" w:ascii="Times New Roman" w:hAnsi="Times New Roman" w:cs="Times New Roman"/>
          <w:color w:val="auto"/>
          <w:sz w:val="28"/>
          <w:szCs w:val="28"/>
          <w:lang w:val="ru-RU"/>
        </w:rPr>
        <w:t xml:space="preserve">. </w:t>
      </w:r>
      <w:r>
        <w:rPr>
          <w:rFonts w:hint="default" w:ascii="Times New Roman" w:hAnsi="Times New Roman" w:cs="Times New Roman"/>
          <w:b w:val="0"/>
          <w:bCs w:val="0"/>
          <w:color w:val="auto"/>
          <w:sz w:val="28"/>
          <w:szCs w:val="28"/>
        </w:rPr>
        <w:t>В статье рассматриваются основные виды эмоций и их функции в психической деятельности человека. Цель исследования — проанализировать теоретические подходы к классификации эмоций, определить их функции и роль в поведении человека. Использованы методы анализа, индукции и дедукции. Результаты показывают, что эмоции выполняют регулятивную, коммуникативную, оценочную и мотивационную функции. В заключение отмечается, что тема требует дальнейшего исследования в контексте нейропсихологии и когнитивных наук.</w:t>
      </w:r>
    </w:p>
    <w:p w14:paraId="4C23D0F1">
      <w:pPr>
        <w:pageBreakBefore w:val="0"/>
        <w:widowControl/>
        <w:kinsoku/>
        <w:wordWrap/>
        <w:overflowPunct/>
        <w:topLinePunct w:val="0"/>
        <w:autoSpaceDE/>
        <w:autoSpaceDN/>
        <w:bidi w:val="0"/>
        <w:adjustRightInd/>
        <w:snapToGrid/>
        <w:spacing w:line="4" w:lineRule="atLeast"/>
        <w:ind w:firstLine="720" w:firstLineChars="0"/>
        <w:jc w:val="both"/>
        <w:textAlignment w:val="auto"/>
        <w:rPr>
          <w:rFonts w:hint="default" w:ascii="Times New Roman" w:hAnsi="Times New Roman" w:cs="Times New Roman"/>
          <w:color w:val="auto"/>
          <w:sz w:val="28"/>
          <w:szCs w:val="28"/>
        </w:rPr>
      </w:pPr>
      <w:r>
        <w:rPr>
          <w:rFonts w:hint="default" w:ascii="Times New Roman" w:hAnsi="Times New Roman" w:cs="Times New Roman"/>
          <w:b/>
          <w:bCs/>
          <w:color w:val="auto"/>
          <w:sz w:val="28"/>
          <w:szCs w:val="28"/>
        </w:rPr>
        <w:t>Ключевые слова</w:t>
      </w:r>
      <w:r>
        <w:rPr>
          <w:rFonts w:hint="default" w:ascii="Times New Roman" w:hAnsi="Times New Roman" w:cs="Times New Roman"/>
          <w:color w:val="auto"/>
          <w:sz w:val="28"/>
          <w:szCs w:val="28"/>
        </w:rPr>
        <w:t>: эмоции, чувства, темперамент, характер, личность, психология.</w:t>
      </w:r>
    </w:p>
    <w:p w14:paraId="02DCDFCF">
      <w:pPr>
        <w:pageBreakBefore w:val="0"/>
        <w:widowControl/>
        <w:kinsoku/>
        <w:wordWrap/>
        <w:overflowPunct/>
        <w:topLinePunct w:val="0"/>
        <w:autoSpaceDE/>
        <w:autoSpaceDN/>
        <w:bidi w:val="0"/>
        <w:adjustRightInd/>
        <w:snapToGrid/>
        <w:spacing w:line="4" w:lineRule="atLeast"/>
        <w:ind w:firstLine="720" w:firstLineChars="0"/>
        <w:jc w:val="both"/>
        <w:textAlignment w:val="auto"/>
        <w:rPr>
          <w:rFonts w:hint="default" w:ascii="Times New Roman" w:hAnsi="Times New Roman" w:cs="Times New Roman"/>
          <w:color w:val="auto"/>
          <w:sz w:val="28"/>
          <w:szCs w:val="28"/>
        </w:rPr>
      </w:pPr>
      <w:r>
        <w:rPr>
          <w:rFonts w:hint="default" w:ascii="Times New Roman" w:hAnsi="Times New Roman" w:cs="Times New Roman"/>
          <w:b/>
          <w:bCs/>
          <w:color w:val="auto"/>
          <w:sz w:val="28"/>
          <w:szCs w:val="28"/>
          <w:lang w:val="en-US"/>
        </w:rPr>
        <w:t>Annotation.</w:t>
      </w:r>
      <w:r>
        <w:rPr>
          <w:rFonts w:hint="default" w:ascii="Times New Roman" w:hAnsi="Times New Roman" w:cs="Times New Roman"/>
          <w:color w:val="auto"/>
          <w:sz w:val="28"/>
          <w:szCs w:val="28"/>
        </w:rPr>
        <w:t xml:space="preserve"> The article discusses the main types of emotions and their functions in human mental activity. The purpose of the study is to analyze theoretical approaches to the classification of emotions, determine their functions, and their role in human behavior. The methods of analysis, induction, and deduction are used. The results show that emotions perform regulatory, communicative, evaluative, and motivational functions. In conclusion, it is noted that the topic requires further research in the context of neuropsychology and cognitive sciences.</w:t>
      </w:r>
    </w:p>
    <w:p w14:paraId="5C282BEA">
      <w:pPr>
        <w:pageBreakBefore w:val="0"/>
        <w:widowControl/>
        <w:kinsoku/>
        <w:wordWrap/>
        <w:overflowPunct/>
        <w:topLinePunct w:val="0"/>
        <w:autoSpaceDE/>
        <w:autoSpaceDN/>
        <w:bidi w:val="0"/>
        <w:adjustRightInd/>
        <w:snapToGrid/>
        <w:spacing w:line="4" w:lineRule="atLeast"/>
        <w:ind w:firstLine="720" w:firstLineChars="0"/>
        <w:jc w:val="both"/>
        <w:textAlignment w:val="auto"/>
        <w:rPr>
          <w:rFonts w:hint="default" w:ascii="Times New Roman" w:hAnsi="Times New Roman" w:cs="Times New Roman"/>
          <w:color w:val="auto"/>
          <w:sz w:val="28"/>
          <w:szCs w:val="28"/>
        </w:rPr>
      </w:pPr>
      <w:r>
        <w:rPr>
          <w:rFonts w:hint="default" w:ascii="Times New Roman" w:hAnsi="Times New Roman" w:cs="Times New Roman"/>
          <w:b/>
          <w:bCs/>
          <w:color w:val="auto"/>
          <w:sz w:val="28"/>
          <w:szCs w:val="28"/>
        </w:rPr>
        <w:t>Keywords:</w:t>
      </w:r>
      <w:r>
        <w:rPr>
          <w:rFonts w:hint="default" w:ascii="Times New Roman" w:hAnsi="Times New Roman" w:cs="Times New Roman"/>
          <w:color w:val="auto"/>
          <w:sz w:val="28"/>
          <w:szCs w:val="28"/>
        </w:rPr>
        <w:t xml:space="preserve"> emotions, feelings, temperament, character, personality, psychology.</w:t>
      </w:r>
    </w:p>
    <w:p w14:paraId="539C877A">
      <w:pPr>
        <w:pageBreakBefore w:val="0"/>
        <w:widowControl/>
        <w:kinsoku/>
        <w:wordWrap/>
        <w:overflowPunct/>
        <w:topLinePunct w:val="0"/>
        <w:autoSpaceDE/>
        <w:autoSpaceDN/>
        <w:bidi w:val="0"/>
        <w:adjustRightInd/>
        <w:snapToGrid/>
        <w:spacing w:line="4" w:lineRule="atLeast"/>
        <w:ind w:firstLine="720" w:firstLineChars="0"/>
        <w:jc w:val="both"/>
        <w:textAlignment w:val="auto"/>
        <w:rPr>
          <w:rFonts w:hint="default" w:ascii="Times New Roman" w:hAnsi="Times New Roman" w:cs="Times New Roman"/>
          <w:color w:val="auto"/>
          <w:sz w:val="28"/>
          <w:szCs w:val="28"/>
        </w:rPr>
      </w:pPr>
      <w:r>
        <w:rPr>
          <w:rFonts w:hint="default" w:ascii="Times New Roman" w:hAnsi="Times New Roman" w:cs="Times New Roman"/>
          <w:b w:val="0"/>
          <w:bCs w:val="0"/>
          <w:color w:val="auto"/>
          <w:sz w:val="28"/>
          <w:szCs w:val="28"/>
        </w:rPr>
        <w:t>Эмоции являются важнейшей составляющей психической жизни человека. Они сопровождают практически все виды деятельности, определяют поведение и межличностные отношения. Современная психология рассматри</w:t>
      </w:r>
      <w:r>
        <w:rPr>
          <w:rFonts w:hint="default" w:ascii="Times New Roman" w:hAnsi="Times New Roman" w:cs="Times New Roman"/>
          <w:color w:val="auto"/>
          <w:sz w:val="28"/>
          <w:szCs w:val="28"/>
        </w:rPr>
        <w:t>вает эмоции как универсальный механизм адаптации человека к окружающей среде.</w:t>
      </w:r>
    </w:p>
    <w:p w14:paraId="290CC007">
      <w:pPr>
        <w:pStyle w:val="3"/>
        <w:pageBreakBefore w:val="0"/>
        <w:widowControl/>
        <w:kinsoku/>
        <w:wordWrap/>
        <w:overflowPunct/>
        <w:topLinePunct w:val="0"/>
        <w:autoSpaceDE/>
        <w:autoSpaceDN/>
        <w:bidi w:val="0"/>
        <w:adjustRightInd/>
        <w:snapToGrid/>
        <w:spacing w:line="4" w:lineRule="atLeast"/>
        <w:ind w:firstLine="720" w:firstLineChars="0"/>
        <w:jc w:val="both"/>
        <w:textAlignment w:val="auto"/>
        <w:rPr>
          <w:rFonts w:hint="default" w:ascii="Times New Roman" w:hAnsi="Times New Roman" w:cs="Times New Roman"/>
          <w:color w:val="auto"/>
          <w:sz w:val="28"/>
          <w:szCs w:val="28"/>
        </w:rPr>
      </w:pPr>
      <w:r>
        <w:rPr>
          <w:rFonts w:hint="default" w:ascii="Times New Roman" w:hAnsi="Times New Roman" w:cs="Times New Roman"/>
          <w:b w:val="0"/>
          <w:bCs w:val="0"/>
          <w:color w:val="auto"/>
          <w:sz w:val="28"/>
          <w:szCs w:val="28"/>
        </w:rPr>
        <w:t xml:space="preserve">Цель </w:t>
      </w:r>
      <w:r>
        <w:rPr>
          <w:rFonts w:hint="default" w:ascii="Times New Roman" w:hAnsi="Times New Roman" w:cs="Times New Roman"/>
          <w:b w:val="0"/>
          <w:bCs w:val="0"/>
          <w:color w:val="auto"/>
          <w:sz w:val="28"/>
          <w:szCs w:val="28"/>
          <w:lang w:val="ru-RU"/>
        </w:rPr>
        <w:t>данной статьи</w:t>
      </w:r>
      <w:r>
        <w:rPr>
          <w:rFonts w:hint="default" w:ascii="Times New Roman" w:hAnsi="Times New Roman" w:cs="Times New Roman"/>
          <w:b w:val="0"/>
          <w:bCs w:val="0"/>
          <w:color w:val="auto"/>
          <w:sz w:val="28"/>
          <w:szCs w:val="28"/>
        </w:rPr>
        <w:t xml:space="preserve"> — выявить виды эмоций и определить их функции в психической жизни человека.</w:t>
      </w:r>
    </w:p>
    <w:p w14:paraId="177023B8">
      <w:pPr>
        <w:pageBreakBefore w:val="0"/>
        <w:widowControl/>
        <w:kinsoku/>
        <w:wordWrap/>
        <w:overflowPunct/>
        <w:topLinePunct w:val="0"/>
        <w:autoSpaceDE/>
        <w:autoSpaceDN/>
        <w:bidi w:val="0"/>
        <w:adjustRightInd/>
        <w:snapToGrid/>
        <w:spacing w:line="4" w:lineRule="atLeast"/>
        <w:ind w:firstLine="720" w:firstLineChars="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Задачи исследования:</w:t>
      </w:r>
    </w:p>
    <w:p w14:paraId="69B95183">
      <w:pPr>
        <w:pageBreakBefore w:val="0"/>
        <w:widowControl/>
        <w:kinsoku/>
        <w:wordWrap/>
        <w:overflowPunct/>
        <w:topLinePunct w:val="0"/>
        <w:autoSpaceDE/>
        <w:autoSpaceDN/>
        <w:bidi w:val="0"/>
        <w:adjustRightInd/>
        <w:snapToGrid/>
        <w:spacing w:line="4" w:lineRule="atLeast"/>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 Изучить существующие классификации эмоций.</w:t>
      </w:r>
    </w:p>
    <w:p w14:paraId="60C667A7">
      <w:pPr>
        <w:pageBreakBefore w:val="0"/>
        <w:widowControl/>
        <w:kinsoku/>
        <w:wordWrap/>
        <w:overflowPunct/>
        <w:topLinePunct w:val="0"/>
        <w:autoSpaceDE/>
        <w:autoSpaceDN/>
        <w:bidi w:val="0"/>
        <w:adjustRightInd/>
        <w:snapToGrid/>
        <w:spacing w:line="4" w:lineRule="atLeast"/>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 Рассмотреть основные функции эмоций.</w:t>
      </w:r>
    </w:p>
    <w:p w14:paraId="04988634">
      <w:pPr>
        <w:pageBreakBefore w:val="0"/>
        <w:widowControl/>
        <w:kinsoku/>
        <w:wordWrap/>
        <w:overflowPunct/>
        <w:topLinePunct w:val="0"/>
        <w:autoSpaceDE/>
        <w:autoSpaceDN/>
        <w:bidi w:val="0"/>
        <w:adjustRightInd/>
        <w:snapToGrid/>
        <w:spacing w:line="4" w:lineRule="atLeast"/>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 Сделать вывод о значении эмоций в жизни человека.</w:t>
      </w:r>
    </w:p>
    <w:p w14:paraId="5D888C6E">
      <w:pPr>
        <w:pageBreakBefore w:val="0"/>
        <w:widowControl/>
        <w:kinsoku/>
        <w:wordWrap/>
        <w:overflowPunct/>
        <w:topLinePunct w:val="0"/>
        <w:autoSpaceDE/>
        <w:autoSpaceDN/>
        <w:bidi w:val="0"/>
        <w:adjustRightInd/>
        <w:snapToGrid/>
        <w:spacing w:line="4" w:lineRule="atLeast"/>
        <w:ind w:firstLine="720" w:firstLineChars="0"/>
        <w:jc w:val="both"/>
        <w:textAlignment w:val="auto"/>
        <w:rPr>
          <w:rFonts w:hint="default" w:ascii="Times New Roman" w:hAnsi="Times New Roman" w:cs="Times New Roman"/>
          <w:b w:val="0"/>
          <w:bCs w:val="0"/>
          <w:color w:val="auto"/>
          <w:sz w:val="28"/>
          <w:szCs w:val="28"/>
        </w:rPr>
      </w:pPr>
      <w:r>
        <w:rPr>
          <w:rFonts w:hint="default" w:ascii="Times New Roman" w:hAnsi="Times New Roman" w:cs="Times New Roman"/>
          <w:color w:val="auto"/>
          <w:sz w:val="28"/>
          <w:szCs w:val="28"/>
        </w:rPr>
        <w:t>Эмоции — это особые психические состояния, отражающие субъективное отношение человека к происходящему. Они выражаются в переживаниях, мимике, физиологических реакциях. Согласно теории Ч. Дарвина (1872), эмоции являются биологически целесообразными реакциями, обеспечивающими выживание. В XX–XXI веках учёные (П. Экман, К. Изард, П. Симонов) выделили основные универсальные эмоции: радость, страх, гнев, удивление, печаль, отвращение.</w:t>
      </w:r>
    </w:p>
    <w:p w14:paraId="6DD5C88C">
      <w:pPr>
        <w:pStyle w:val="3"/>
        <w:pageBreakBefore w:val="0"/>
        <w:widowControl/>
        <w:kinsoku/>
        <w:wordWrap/>
        <w:overflowPunct/>
        <w:topLinePunct w:val="0"/>
        <w:autoSpaceDE/>
        <w:autoSpaceDN/>
        <w:bidi w:val="0"/>
        <w:adjustRightInd/>
        <w:snapToGrid/>
        <w:spacing w:line="4" w:lineRule="atLeast"/>
        <w:jc w:val="both"/>
        <w:textAlignment w:val="auto"/>
        <w:rPr>
          <w:rFonts w:hint="default" w:ascii="Times New Roman" w:hAnsi="Times New Roman" w:cs="Times New Roman"/>
          <w:b w:val="0"/>
          <w:bCs w:val="0"/>
          <w:color w:val="auto"/>
          <w:sz w:val="28"/>
          <w:szCs w:val="28"/>
          <w:lang w:val="ru-RU"/>
        </w:rPr>
      </w:pPr>
      <w:r>
        <w:rPr>
          <w:rFonts w:hint="default" w:ascii="Times New Roman" w:hAnsi="Times New Roman" w:cs="Times New Roman"/>
          <w:b w:val="0"/>
          <w:bCs w:val="0"/>
          <w:color w:val="auto"/>
          <w:sz w:val="28"/>
          <w:szCs w:val="28"/>
        </w:rPr>
        <w:t>Виды эмоций</w:t>
      </w:r>
      <w:r>
        <w:rPr>
          <w:rFonts w:hint="default" w:ascii="Times New Roman" w:hAnsi="Times New Roman" w:cs="Times New Roman"/>
          <w:b w:val="0"/>
          <w:bCs w:val="0"/>
          <w:color w:val="auto"/>
          <w:sz w:val="28"/>
          <w:szCs w:val="28"/>
          <w:lang w:val="ru-RU"/>
        </w:rPr>
        <w:t>:</w:t>
      </w:r>
    </w:p>
    <w:p w14:paraId="58353199">
      <w:pPr>
        <w:pageBreakBefore w:val="0"/>
        <w:widowControl/>
        <w:kinsoku/>
        <w:wordWrap/>
        <w:overflowPunct/>
        <w:topLinePunct w:val="0"/>
        <w:autoSpaceDE/>
        <w:autoSpaceDN/>
        <w:bidi w:val="0"/>
        <w:adjustRightInd/>
        <w:snapToGrid/>
        <w:spacing w:line="4" w:lineRule="atLeast"/>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Современные классификации делят эмоции по различным критериям:</w:t>
      </w:r>
      <w:r>
        <w:rPr>
          <w:rFonts w:hint="default" w:ascii="Times New Roman" w:hAnsi="Times New Roman" w:cs="Times New Roman"/>
          <w:color w:val="auto"/>
          <w:sz w:val="28"/>
          <w:szCs w:val="28"/>
        </w:rPr>
        <w:br w:type="textWrapping"/>
      </w:r>
      <w:r>
        <w:rPr>
          <w:rFonts w:hint="default" w:ascii="Times New Roman" w:hAnsi="Times New Roman" w:cs="Times New Roman"/>
          <w:color w:val="auto"/>
          <w:sz w:val="28"/>
          <w:szCs w:val="28"/>
          <w:lang w:val="en-US"/>
        </w:rPr>
        <w:t xml:space="preserve">- </w:t>
      </w:r>
      <w:r>
        <w:rPr>
          <w:rFonts w:hint="default" w:ascii="Times New Roman" w:hAnsi="Times New Roman" w:cs="Times New Roman"/>
          <w:color w:val="auto"/>
          <w:sz w:val="28"/>
          <w:szCs w:val="28"/>
        </w:rPr>
        <w:t>По длительности: кратковременные (аффекты) и устойчивые (настроения, чувства).</w:t>
      </w:r>
      <w:r>
        <w:rPr>
          <w:rFonts w:hint="default" w:ascii="Times New Roman" w:hAnsi="Times New Roman" w:cs="Times New Roman"/>
          <w:color w:val="auto"/>
          <w:sz w:val="28"/>
          <w:szCs w:val="28"/>
        </w:rPr>
        <w:br w:type="textWrapping"/>
      </w:r>
      <w:r>
        <w:rPr>
          <w:rFonts w:hint="default" w:ascii="Times New Roman" w:hAnsi="Times New Roman" w:cs="Times New Roman"/>
          <w:color w:val="auto"/>
          <w:sz w:val="28"/>
          <w:szCs w:val="28"/>
          <w:lang w:val="en-US"/>
        </w:rPr>
        <w:t xml:space="preserve">- </w:t>
      </w:r>
      <w:r>
        <w:rPr>
          <w:rFonts w:hint="default" w:ascii="Times New Roman" w:hAnsi="Times New Roman" w:cs="Times New Roman"/>
          <w:color w:val="auto"/>
          <w:sz w:val="28"/>
          <w:szCs w:val="28"/>
        </w:rPr>
        <w:t>По полярности: положительные (радость, интерес, любовь) и отрицательные (страх, гнев, печаль).</w:t>
      </w:r>
      <w:r>
        <w:rPr>
          <w:rFonts w:hint="default" w:ascii="Times New Roman" w:hAnsi="Times New Roman" w:cs="Times New Roman"/>
          <w:color w:val="auto"/>
          <w:sz w:val="28"/>
          <w:szCs w:val="28"/>
        </w:rPr>
        <w:br w:type="textWrapping"/>
      </w:r>
      <w:r>
        <w:rPr>
          <w:rFonts w:hint="default" w:ascii="Times New Roman" w:hAnsi="Times New Roman" w:cs="Times New Roman"/>
          <w:color w:val="auto"/>
          <w:sz w:val="28"/>
          <w:szCs w:val="28"/>
          <w:lang w:val="en-US"/>
        </w:rPr>
        <w:t xml:space="preserve">- </w:t>
      </w:r>
      <w:r>
        <w:rPr>
          <w:rFonts w:hint="default" w:ascii="Times New Roman" w:hAnsi="Times New Roman" w:cs="Times New Roman"/>
          <w:color w:val="auto"/>
          <w:sz w:val="28"/>
          <w:szCs w:val="28"/>
        </w:rPr>
        <w:t>По происхождению: биологические (инстинктивные) и социальные (моральные, эстетические).</w:t>
      </w:r>
      <w:r>
        <w:rPr>
          <w:rFonts w:hint="default" w:ascii="Times New Roman" w:hAnsi="Times New Roman" w:cs="Times New Roman"/>
          <w:color w:val="auto"/>
          <w:sz w:val="28"/>
          <w:szCs w:val="28"/>
        </w:rPr>
        <w:br w:type="textWrapping"/>
      </w:r>
      <w:r>
        <w:rPr>
          <w:rFonts w:hint="default" w:ascii="Times New Roman" w:hAnsi="Times New Roman" w:cs="Times New Roman"/>
          <w:color w:val="auto"/>
          <w:sz w:val="28"/>
          <w:szCs w:val="28"/>
          <w:lang w:val="en-US"/>
        </w:rPr>
        <w:t xml:space="preserve">- </w:t>
      </w:r>
      <w:r>
        <w:rPr>
          <w:rFonts w:hint="default" w:ascii="Times New Roman" w:hAnsi="Times New Roman" w:cs="Times New Roman"/>
          <w:color w:val="auto"/>
          <w:sz w:val="28"/>
          <w:szCs w:val="28"/>
        </w:rPr>
        <w:t>По интенсивности: слабые, умеренные и сильные.</w:t>
      </w:r>
    </w:p>
    <w:p w14:paraId="07B0AC41">
      <w:pPr>
        <w:pStyle w:val="3"/>
        <w:pageBreakBefore w:val="0"/>
        <w:widowControl/>
        <w:kinsoku/>
        <w:wordWrap/>
        <w:overflowPunct/>
        <w:topLinePunct w:val="0"/>
        <w:autoSpaceDE/>
        <w:autoSpaceDN/>
        <w:bidi w:val="0"/>
        <w:adjustRightInd/>
        <w:snapToGrid/>
        <w:spacing w:line="4" w:lineRule="atLeast"/>
        <w:jc w:val="both"/>
        <w:textAlignment w:val="auto"/>
        <w:rPr>
          <w:rFonts w:hint="default" w:ascii="Times New Roman" w:hAnsi="Times New Roman" w:cs="Times New Roman"/>
          <w:b w:val="0"/>
          <w:bCs w:val="0"/>
          <w:color w:val="auto"/>
          <w:sz w:val="28"/>
          <w:szCs w:val="28"/>
          <w:lang w:val="ru-RU"/>
        </w:rPr>
      </w:pPr>
      <w:r>
        <w:rPr>
          <w:rFonts w:hint="default" w:ascii="Times New Roman" w:hAnsi="Times New Roman" w:cs="Times New Roman"/>
          <w:b w:val="0"/>
          <w:bCs w:val="0"/>
          <w:color w:val="auto"/>
          <w:sz w:val="28"/>
          <w:szCs w:val="28"/>
        </w:rPr>
        <w:t>Функции эмоций</w:t>
      </w:r>
      <w:r>
        <w:rPr>
          <w:rFonts w:hint="default" w:ascii="Times New Roman" w:hAnsi="Times New Roman" w:cs="Times New Roman"/>
          <w:b w:val="0"/>
          <w:bCs w:val="0"/>
          <w:color w:val="auto"/>
          <w:sz w:val="28"/>
          <w:szCs w:val="28"/>
          <w:lang w:val="ru-RU"/>
        </w:rPr>
        <w:t>:</w:t>
      </w:r>
    </w:p>
    <w:p w14:paraId="06393CA6">
      <w:pPr>
        <w:pageBreakBefore w:val="0"/>
        <w:widowControl/>
        <w:numPr>
          <w:ilvl w:val="0"/>
          <w:numId w:val="7"/>
        </w:numPr>
        <w:kinsoku/>
        <w:wordWrap/>
        <w:overflowPunct/>
        <w:topLinePunct w:val="0"/>
        <w:autoSpaceDE/>
        <w:autoSpaceDN/>
        <w:bidi w:val="0"/>
        <w:adjustRightInd/>
        <w:snapToGrid/>
        <w:spacing w:line="4" w:lineRule="atLeast"/>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Регулятивная функция — эмоции регулируют поведение человека, направляя его действия к удовлетворению потребностей.</w:t>
      </w:r>
      <w:r>
        <w:rPr>
          <w:rFonts w:hint="default" w:ascii="Times New Roman" w:hAnsi="Times New Roman" w:cs="Times New Roman"/>
          <w:color w:val="auto"/>
          <w:sz w:val="28"/>
          <w:szCs w:val="28"/>
        </w:rPr>
        <w:br w:type="textWrapping"/>
      </w:r>
      <w:r>
        <w:rPr>
          <w:rFonts w:hint="default" w:ascii="Times New Roman" w:hAnsi="Times New Roman" w:cs="Times New Roman"/>
          <w:color w:val="auto"/>
          <w:sz w:val="28"/>
          <w:szCs w:val="28"/>
        </w:rPr>
        <w:t>2. Мотивационная функция — эмоции стимулируют активность, побуждая человека к действию.</w:t>
      </w:r>
      <w:r>
        <w:rPr>
          <w:rFonts w:hint="default" w:ascii="Times New Roman" w:hAnsi="Times New Roman" w:cs="Times New Roman"/>
          <w:color w:val="auto"/>
          <w:sz w:val="28"/>
          <w:szCs w:val="28"/>
        </w:rPr>
        <w:br w:type="textWrapping"/>
      </w:r>
      <w:r>
        <w:rPr>
          <w:rFonts w:hint="default" w:ascii="Times New Roman" w:hAnsi="Times New Roman" w:cs="Times New Roman"/>
          <w:color w:val="auto"/>
          <w:sz w:val="28"/>
          <w:szCs w:val="28"/>
        </w:rPr>
        <w:t>3. Коммуникативная функция — с помощью эмоций люди обмениваются информацией, выражают отношение.</w:t>
      </w:r>
      <w:r>
        <w:rPr>
          <w:rFonts w:hint="default" w:ascii="Times New Roman" w:hAnsi="Times New Roman" w:cs="Times New Roman"/>
          <w:color w:val="auto"/>
          <w:sz w:val="28"/>
          <w:szCs w:val="28"/>
        </w:rPr>
        <w:br w:type="textWrapping"/>
      </w:r>
      <w:r>
        <w:rPr>
          <w:rFonts w:hint="default" w:ascii="Times New Roman" w:hAnsi="Times New Roman" w:cs="Times New Roman"/>
          <w:color w:val="auto"/>
          <w:sz w:val="28"/>
          <w:szCs w:val="28"/>
        </w:rPr>
        <w:t>4. Оценочная функция — эмоции помогают человеку оценивать события и явления, определяя их значимость.</w:t>
      </w:r>
      <w:bookmarkStart w:id="0" w:name="_GoBack"/>
      <w:bookmarkEnd w:id="0"/>
      <w:r>
        <w:rPr>
          <w:rFonts w:hint="default" w:ascii="Times New Roman" w:hAnsi="Times New Roman" w:cs="Times New Roman"/>
          <w:color w:val="auto"/>
          <w:sz w:val="28"/>
          <w:szCs w:val="28"/>
        </w:rPr>
        <w:br w:type="textWrapping"/>
      </w:r>
      <w:r>
        <w:rPr>
          <w:rFonts w:hint="default" w:ascii="Times New Roman" w:hAnsi="Times New Roman" w:cs="Times New Roman"/>
          <w:color w:val="auto"/>
          <w:sz w:val="28"/>
          <w:szCs w:val="28"/>
        </w:rPr>
        <w:t>5. Адаптивная функция — эмоции обеспечивают приспособление к окружающей среде.</w:t>
      </w:r>
    </w:p>
    <w:p w14:paraId="25764454">
      <w:pPr>
        <w:pageBreakBefore w:val="0"/>
        <w:widowControl/>
        <w:numPr>
          <w:ilvl w:val="0"/>
          <w:numId w:val="0"/>
        </w:numPr>
        <w:kinsoku/>
        <w:wordWrap/>
        <w:overflowPunct/>
        <w:topLinePunct w:val="0"/>
        <w:autoSpaceDE/>
        <w:autoSpaceDN/>
        <w:bidi w:val="0"/>
        <w:adjustRightInd/>
        <w:snapToGrid/>
        <w:spacing w:line="4" w:lineRule="atLeast"/>
        <w:ind w:firstLine="720" w:firstLineChars="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Классификация эмоций является важным аспектом изучения эмоциональной сферы человека, поскольку она позволяет определить внутреннюю структуру и разнообразие эмоциональных проявлений. В рамках научных исследований выделяют несколько основных типов эмоций, каждый из которых обладает своими уникальными характеристиками. Базовые эмоции представляют собой универсальные реакции, присущие человеку и большинству млекопитающих, такие как страх, гнев, радость, печаль, удивление и отвращение. Эти эмоции являются первичными, инстинктивными и врожденными, они обеспечивают быструю реакцию на окружающую среду и являются фундаментальной основой для формирования более сложных эмоциональных состояний. </w:t>
      </w:r>
    </w:p>
    <w:p w14:paraId="0ACE174A">
      <w:pPr>
        <w:pageBreakBefore w:val="0"/>
        <w:widowControl/>
        <w:numPr>
          <w:ilvl w:val="0"/>
          <w:numId w:val="0"/>
        </w:numPr>
        <w:kinsoku/>
        <w:wordWrap/>
        <w:overflowPunct/>
        <w:topLinePunct w:val="0"/>
        <w:autoSpaceDE/>
        <w:autoSpaceDN/>
        <w:bidi w:val="0"/>
        <w:adjustRightInd/>
        <w:snapToGrid/>
        <w:spacing w:line="4" w:lineRule="atLeast"/>
        <w:ind w:firstLine="720" w:firstLineChars="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Сложные эмоции возникают в результате комбинации базовых и личностных факторов, включают такие чувства, как стыд, вина, гордость, смущение, благодарность. Они характеризуются большей субъективностью и требуют когнитивной оценки ситуации. Социальные эмоции связаны с межличностными отношениями и социальными нормами, они регулируют поведение в коллективе и способствуют формированию социальных связей, например, сочувствие, зависть, признательность. Личностные эмоции отражают внутренние психологические состояния и особенности индивидуального восприятия, такие как удовлетворенность собой, мотивация, интерес или скука. </w:t>
      </w:r>
    </w:p>
    <w:p w14:paraId="633B9EE9">
      <w:pPr>
        <w:pageBreakBefore w:val="0"/>
        <w:widowControl/>
        <w:numPr>
          <w:ilvl w:val="0"/>
          <w:numId w:val="0"/>
        </w:numPr>
        <w:kinsoku/>
        <w:wordWrap/>
        <w:overflowPunct/>
        <w:topLinePunct w:val="0"/>
        <w:autoSpaceDE/>
        <w:autoSpaceDN/>
        <w:bidi w:val="0"/>
        <w:adjustRightInd/>
        <w:snapToGrid/>
        <w:spacing w:line="4" w:lineRule="atLeast"/>
        <w:ind w:firstLine="720" w:firstLineChars="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Каждая категория эмоций играет важную роль в адаптации человека к окружающей среде, формируя поведенческие реакции и способствуя социализации, что подчёркивает необходимость полноценного понимания их классификации и характеристик.</w:t>
      </w:r>
    </w:p>
    <w:p w14:paraId="2F52933D">
      <w:pPr>
        <w:pageBreakBefore w:val="0"/>
        <w:widowControl/>
        <w:numPr>
          <w:ilvl w:val="0"/>
          <w:numId w:val="0"/>
        </w:numPr>
        <w:kinsoku/>
        <w:wordWrap/>
        <w:overflowPunct/>
        <w:topLinePunct w:val="0"/>
        <w:autoSpaceDE/>
        <w:autoSpaceDN/>
        <w:bidi w:val="0"/>
        <w:adjustRightInd/>
        <w:snapToGrid/>
        <w:spacing w:line="4" w:lineRule="atLeast"/>
        <w:ind w:firstLine="720" w:firstLineChars="0"/>
        <w:jc w:val="both"/>
        <w:textAlignment w:val="auto"/>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rPr>
        <w:t>Помимо описанных выше типов, выделяют также контекстуальные и ситуационные эмоции, которые возникают в специфических ситуациях и связаны с индивидуальным восприятием событий. Эти эмоции могут значительно варьироваться в зависимости от личных особенностей человека, его жизненного опыта и текущего эмоционального состояния. Например, одна и та же ситуация может вызвать у разных людей разные эмоциональные реакции, что подчеркивает относительно субъективную природу эмоциональных переживаний. Важным аспектом является и то, что эмоции играют роль не только в регуляции поведения, но и в формировании эмоционального выгорания, особенно при длительном воздействии негативных факторов, что может привести к снижению профессиональной эффективности и внутреннему кризису</w:t>
      </w:r>
      <w:r>
        <w:rPr>
          <w:rFonts w:hint="default" w:ascii="Times New Roman" w:hAnsi="Times New Roman" w:cs="Times New Roman"/>
          <w:color w:val="auto"/>
          <w:sz w:val="28"/>
          <w:szCs w:val="28"/>
          <w:lang w:val="ru-RU"/>
        </w:rPr>
        <w:t>.</w:t>
      </w:r>
    </w:p>
    <w:p w14:paraId="580469C6">
      <w:pPr>
        <w:pStyle w:val="3"/>
        <w:pageBreakBefore w:val="0"/>
        <w:widowControl/>
        <w:kinsoku/>
        <w:wordWrap/>
        <w:overflowPunct/>
        <w:topLinePunct w:val="0"/>
        <w:autoSpaceDE/>
        <w:autoSpaceDN/>
        <w:bidi w:val="0"/>
        <w:adjustRightInd/>
        <w:snapToGrid/>
        <w:spacing w:line="4" w:lineRule="atLeast"/>
        <w:jc w:val="both"/>
        <w:textAlignment w:val="auto"/>
        <w:rPr>
          <w:rFonts w:hint="default" w:ascii="Times New Roman" w:hAnsi="Times New Roman" w:cs="Times New Roman"/>
          <w:b w:val="0"/>
          <w:bCs w:val="0"/>
          <w:color w:val="auto"/>
          <w:sz w:val="28"/>
          <w:szCs w:val="28"/>
          <w:lang w:val="ru-RU"/>
        </w:rPr>
      </w:pPr>
      <w:r>
        <w:rPr>
          <w:rFonts w:hint="default" w:ascii="Times New Roman" w:hAnsi="Times New Roman" w:cs="Times New Roman"/>
          <w:b w:val="0"/>
          <w:bCs w:val="0"/>
          <w:color w:val="auto"/>
          <w:sz w:val="28"/>
          <w:szCs w:val="28"/>
        </w:rPr>
        <w:t>Мнения исследователей</w:t>
      </w:r>
      <w:r>
        <w:rPr>
          <w:rFonts w:hint="default" w:ascii="Times New Roman" w:hAnsi="Times New Roman" w:cs="Times New Roman"/>
          <w:b w:val="0"/>
          <w:bCs w:val="0"/>
          <w:color w:val="auto"/>
          <w:sz w:val="28"/>
          <w:szCs w:val="28"/>
          <w:lang w:val="ru-RU"/>
        </w:rPr>
        <w:t>:</w:t>
      </w:r>
    </w:p>
    <w:p w14:paraId="3E16CEB3">
      <w:pPr>
        <w:pageBreakBefore w:val="0"/>
        <w:widowControl/>
        <w:kinsoku/>
        <w:wordWrap/>
        <w:overflowPunct/>
        <w:topLinePunct w:val="0"/>
        <w:autoSpaceDE/>
        <w:autoSpaceDN/>
        <w:bidi w:val="0"/>
        <w:adjustRightInd/>
        <w:snapToGrid/>
        <w:spacing w:line="4" w:lineRule="atLeast"/>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 П. Экман (2017) — утверждает, что базовые эмоции универсальны для всех культур.</w:t>
      </w:r>
      <w:r>
        <w:rPr>
          <w:rFonts w:hint="default" w:ascii="Times New Roman" w:hAnsi="Times New Roman" w:cs="Times New Roman"/>
          <w:color w:val="auto"/>
          <w:sz w:val="28"/>
          <w:szCs w:val="28"/>
        </w:rPr>
        <w:br w:type="textWrapping"/>
      </w:r>
      <w:r>
        <w:rPr>
          <w:rFonts w:hint="default" w:ascii="Times New Roman" w:hAnsi="Times New Roman" w:cs="Times New Roman"/>
          <w:color w:val="auto"/>
          <w:sz w:val="28"/>
          <w:szCs w:val="28"/>
        </w:rPr>
        <w:t>2. К. Изард (2018) — выделяет 10 фундаментальных эмоций и подчеркивает их роль в развитии личности.</w:t>
      </w:r>
      <w:r>
        <w:rPr>
          <w:rFonts w:hint="default" w:ascii="Times New Roman" w:hAnsi="Times New Roman" w:cs="Times New Roman"/>
          <w:color w:val="auto"/>
          <w:sz w:val="28"/>
          <w:szCs w:val="28"/>
        </w:rPr>
        <w:br w:type="textWrapping"/>
      </w:r>
      <w:r>
        <w:rPr>
          <w:rFonts w:hint="default" w:ascii="Times New Roman" w:hAnsi="Times New Roman" w:cs="Times New Roman"/>
          <w:color w:val="auto"/>
          <w:sz w:val="28"/>
          <w:szCs w:val="28"/>
        </w:rPr>
        <w:t>3. Р. Плутчик (2020) — предложил «эмоциональное колесо», показав системные связи между эмоциями.</w:t>
      </w:r>
      <w:r>
        <w:rPr>
          <w:rFonts w:hint="default" w:ascii="Times New Roman" w:hAnsi="Times New Roman" w:cs="Times New Roman"/>
          <w:color w:val="auto"/>
          <w:sz w:val="28"/>
          <w:szCs w:val="28"/>
        </w:rPr>
        <w:br w:type="textWrapping"/>
      </w:r>
      <w:r>
        <w:rPr>
          <w:rFonts w:hint="default" w:ascii="Times New Roman" w:hAnsi="Times New Roman" w:cs="Times New Roman"/>
          <w:color w:val="auto"/>
          <w:sz w:val="28"/>
          <w:szCs w:val="28"/>
        </w:rPr>
        <w:t>4. В. К. Вилюнас (2019) — рассматривает эмоции как механизм регуляции деятельности.</w:t>
      </w:r>
      <w:r>
        <w:rPr>
          <w:rFonts w:hint="default" w:ascii="Times New Roman" w:hAnsi="Times New Roman" w:cs="Times New Roman"/>
          <w:color w:val="auto"/>
          <w:sz w:val="28"/>
          <w:szCs w:val="28"/>
        </w:rPr>
        <w:br w:type="textWrapping"/>
      </w:r>
      <w:r>
        <w:rPr>
          <w:rFonts w:hint="default" w:ascii="Times New Roman" w:hAnsi="Times New Roman" w:cs="Times New Roman"/>
          <w:color w:val="auto"/>
          <w:sz w:val="28"/>
          <w:szCs w:val="28"/>
        </w:rPr>
        <w:t>5. Д. А. Леонтьев (2021) — связывает эмоции с личностным смыслом и самоопределением человека.</w:t>
      </w:r>
    </w:p>
    <w:p w14:paraId="79FCE5AC">
      <w:pPr>
        <w:pStyle w:val="3"/>
        <w:pageBreakBefore w:val="0"/>
        <w:widowControl/>
        <w:kinsoku/>
        <w:wordWrap/>
        <w:overflowPunct/>
        <w:topLinePunct w:val="0"/>
        <w:autoSpaceDE/>
        <w:autoSpaceDN/>
        <w:bidi w:val="0"/>
        <w:adjustRightInd/>
        <w:snapToGrid/>
        <w:spacing w:line="4" w:lineRule="atLeast"/>
        <w:jc w:val="both"/>
        <w:textAlignment w:val="auto"/>
        <w:rPr>
          <w:rFonts w:hint="default" w:ascii="Times New Roman" w:hAnsi="Times New Roman" w:cs="Times New Roman"/>
          <w:color w:val="auto"/>
          <w:sz w:val="28"/>
          <w:szCs w:val="28"/>
        </w:rPr>
      </w:pPr>
      <w:r>
        <w:rPr>
          <w:rFonts w:hint="default" w:ascii="Times New Roman" w:hAnsi="Times New Roman" w:cs="Times New Roman"/>
          <w:b w:val="0"/>
          <w:bCs w:val="0"/>
          <w:color w:val="auto"/>
          <w:sz w:val="28"/>
          <w:szCs w:val="28"/>
        </w:rPr>
        <w:t>Выводы</w:t>
      </w:r>
    </w:p>
    <w:p w14:paraId="45807EB5">
      <w:pPr>
        <w:pageBreakBefore w:val="0"/>
        <w:widowControl/>
        <w:kinsoku/>
        <w:wordWrap/>
        <w:overflowPunct/>
        <w:topLinePunct w:val="0"/>
        <w:autoSpaceDE/>
        <w:autoSpaceDN/>
        <w:bidi w:val="0"/>
        <w:adjustRightInd/>
        <w:snapToGrid/>
        <w:spacing w:line="4" w:lineRule="atLeast"/>
        <w:ind w:firstLine="720" w:firstLineChars="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Эмоции являются сложной психофизиологической системой, выполняющей множество функций — от регуляции поведения до формирования личности. Их изучение важно для понимания мотивации, Обобщая проведённое исследование, можно констатировать, что виды эмоций проявляют значительную дифференцированность по характеристикам и проявлениям, начиная от базовых первичных состояний и заканчивая сложными социальными и личностными переживаниями. </w:t>
      </w:r>
    </w:p>
    <w:p w14:paraId="7D55F515">
      <w:pPr>
        <w:pageBreakBefore w:val="0"/>
        <w:widowControl/>
        <w:kinsoku/>
        <w:wordWrap/>
        <w:overflowPunct/>
        <w:topLinePunct w:val="0"/>
        <w:autoSpaceDE/>
        <w:autoSpaceDN/>
        <w:bidi w:val="0"/>
        <w:adjustRightInd/>
        <w:snapToGrid/>
        <w:spacing w:line="4" w:lineRule="atLeast"/>
        <w:ind w:firstLine="720" w:firstLineChars="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Каждому виду эмоций свойственны специфические функции, способствующие адаптации человека к внешним и внутренним условиям. Мотивационные функции эмоций обеспечивают направленность поведения и принятие решений, а коммуникативные функции способствуют установлению и укреплению межличностных связей. Индивидуальные и адаптационные роли эмоций выступают как механизмы регуляции психического состояния и способы преодоления стрессовых ситуаций. </w:t>
      </w:r>
    </w:p>
    <w:p w14:paraId="2384D930">
      <w:pPr>
        <w:pageBreakBefore w:val="0"/>
        <w:widowControl/>
        <w:kinsoku/>
        <w:wordWrap/>
        <w:overflowPunct/>
        <w:topLinePunct w:val="0"/>
        <w:autoSpaceDE/>
        <w:autoSpaceDN/>
        <w:bidi w:val="0"/>
        <w:adjustRightInd/>
        <w:snapToGrid/>
        <w:spacing w:line="4" w:lineRule="atLeast"/>
        <w:ind w:firstLine="720" w:firstLineChars="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Анализ показал, что правильное распознавание и управление эмоциями способствует поддержанию психического здоровья, снижению риска развития эмоциональных и психосоматических нарушений. Взаимосвязь между видами эмоций, их функциями и психологическим благополучием подчеркивает необходимость интегрированного подхода к изучению эмоциональной сферы человека, что в перспективе открывает возможности для разработки новых методов психокоррекции и психотерапии. </w:t>
      </w:r>
    </w:p>
    <w:p w14:paraId="54B315EB">
      <w:pPr>
        <w:pageBreakBefore w:val="0"/>
        <w:widowControl/>
        <w:kinsoku/>
        <w:wordWrap/>
        <w:overflowPunct/>
        <w:topLinePunct w:val="0"/>
        <w:autoSpaceDE/>
        <w:autoSpaceDN/>
        <w:bidi w:val="0"/>
        <w:adjustRightInd/>
        <w:snapToGrid/>
        <w:spacing w:line="4" w:lineRule="atLeast"/>
        <w:ind w:firstLine="720" w:firstLineChars="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В целом, полученные результаты подтверждают важность эмоциональной компетентности для эффективного функционирования личности и гармоничного взаимодействия с окружающим миром</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принятия решений и психического здоровья человека.</w:t>
      </w:r>
    </w:p>
    <w:p w14:paraId="7FB32FC4">
      <w:pPr>
        <w:pageBreakBefore w:val="0"/>
        <w:widowControl/>
        <w:kinsoku/>
        <w:wordWrap/>
        <w:overflowPunct/>
        <w:topLinePunct w:val="0"/>
        <w:autoSpaceDE/>
        <w:autoSpaceDN/>
        <w:bidi w:val="0"/>
        <w:adjustRightInd/>
        <w:snapToGrid/>
        <w:spacing w:line="4" w:lineRule="atLeast"/>
        <w:ind w:firstLine="720" w:firstLineChars="0"/>
        <w:jc w:val="both"/>
        <w:textAlignment w:val="auto"/>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rPr>
        <w:t xml:space="preserve">Дисклеймер: </w:t>
      </w:r>
      <w:r>
        <w:rPr>
          <w:rFonts w:hint="default" w:ascii="Times New Roman" w:hAnsi="Times New Roman" w:cs="Times New Roman"/>
          <w:color w:val="auto"/>
          <w:sz w:val="28"/>
          <w:szCs w:val="28"/>
          <w:lang w:val="ru-RU"/>
        </w:rPr>
        <w:t xml:space="preserve">Данная </w:t>
      </w:r>
      <w:r>
        <w:rPr>
          <w:rFonts w:hint="default" w:ascii="Times New Roman" w:hAnsi="Times New Roman" w:cs="Times New Roman"/>
          <w:color w:val="auto"/>
          <w:sz w:val="28"/>
          <w:szCs w:val="28"/>
        </w:rPr>
        <w:t>тема требует дальнейшего исследования</w:t>
      </w:r>
      <w:r>
        <w:rPr>
          <w:rFonts w:hint="default" w:ascii="Times New Roman" w:hAnsi="Times New Roman" w:cs="Times New Roman"/>
          <w:color w:val="auto"/>
          <w:sz w:val="28"/>
          <w:szCs w:val="28"/>
          <w:lang w:val="ru-RU"/>
        </w:rPr>
        <w:t>.</w:t>
      </w:r>
    </w:p>
    <w:p w14:paraId="24719941">
      <w:pPr>
        <w:pStyle w:val="3"/>
        <w:pageBreakBefore w:val="0"/>
        <w:widowControl/>
        <w:kinsoku/>
        <w:wordWrap/>
        <w:overflowPunct/>
        <w:topLinePunct w:val="0"/>
        <w:autoSpaceDE/>
        <w:autoSpaceDN/>
        <w:bidi w:val="0"/>
        <w:adjustRightInd/>
        <w:snapToGrid/>
        <w:spacing w:line="4" w:lineRule="atLeast"/>
        <w:jc w:val="both"/>
        <w:textAlignment w:val="auto"/>
        <w:rPr>
          <w:rFonts w:hint="default" w:ascii="Times New Roman" w:hAnsi="Times New Roman" w:cs="Times New Roman"/>
          <w:b w:val="0"/>
          <w:bCs w:val="0"/>
          <w:color w:val="auto"/>
          <w:sz w:val="28"/>
          <w:szCs w:val="28"/>
        </w:rPr>
      </w:pPr>
      <w:r>
        <w:rPr>
          <w:rFonts w:hint="default" w:ascii="Times New Roman" w:hAnsi="Times New Roman" w:cs="Times New Roman"/>
          <w:b w:val="0"/>
          <w:bCs w:val="0"/>
          <w:color w:val="auto"/>
          <w:sz w:val="28"/>
          <w:szCs w:val="28"/>
        </w:rPr>
        <w:t>Список литературы</w:t>
      </w:r>
    </w:p>
    <w:p w14:paraId="76A832FA">
      <w:pPr>
        <w:pageBreakBefore w:val="0"/>
        <w:widowControl/>
        <w:kinsoku/>
        <w:wordWrap/>
        <w:overflowPunct/>
        <w:topLinePunct w:val="0"/>
        <w:autoSpaceDE/>
        <w:autoSpaceDN/>
        <w:bidi w:val="0"/>
        <w:adjustRightInd/>
        <w:snapToGrid/>
        <w:spacing w:line="4" w:lineRule="atLeast"/>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 Михалькова Е. И., Радченко С. А. «Эмоциональные состояния личности: понятия, сущность, классификация». Журнал Молодой учёный, № 34(481), 2023. URL: https://moluch.ru/archive/481/105463</w:t>
      </w:r>
    </w:p>
    <w:p w14:paraId="010EDE72">
      <w:pPr>
        <w:pageBreakBefore w:val="0"/>
        <w:widowControl/>
        <w:kinsoku/>
        <w:wordWrap/>
        <w:overflowPunct/>
        <w:topLinePunct w:val="0"/>
        <w:autoSpaceDE/>
        <w:autoSpaceDN/>
        <w:bidi w:val="0"/>
        <w:adjustRightInd/>
        <w:snapToGrid/>
        <w:spacing w:line="4" w:lineRule="atLeast"/>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2. </w:t>
      </w:r>
      <w:r>
        <w:rPr>
          <w:rFonts w:hint="default" w:ascii="Times New Roman" w:hAnsi="Times New Roman" w:cs="Times New Roman"/>
          <w:sz w:val="28"/>
          <w:szCs w:val="28"/>
        </w:rPr>
        <w:t>Якушин Владимир Андреевич.КАК ПРИЗНАК СУБЪЕКТИВНОЙ СТОРОНЫ ПРЕСТУПЛЕНИЯ И ИХ ЗНАЧЕНИЕ В УГОЛОВНОМ ПРАВЕ // Вестник Волжского университета им. В. Н. Татищева. 2024. URL: https://cyberleninka.ru/article/n/emotsii-kak-priznak-subektivnoy-storony-prestupleniya-i-ih-znachenie-v-ugolovnom-prave</w:t>
      </w:r>
    </w:p>
    <w:p w14:paraId="6827F970">
      <w:pPr>
        <w:pageBreakBefore w:val="0"/>
        <w:widowControl/>
        <w:kinsoku/>
        <w:wordWrap/>
        <w:overflowPunct/>
        <w:topLinePunct w:val="0"/>
        <w:autoSpaceDE/>
        <w:autoSpaceDN/>
        <w:bidi w:val="0"/>
        <w:adjustRightInd/>
        <w:snapToGrid/>
        <w:spacing w:line="4" w:lineRule="atLeast"/>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w:t>
      </w:r>
      <w:r>
        <w:rPr>
          <w:rFonts w:hint="default" w:ascii="Times New Roman" w:hAnsi="Times New Roman" w:cs="Times New Roman"/>
          <w:sz w:val="28"/>
          <w:szCs w:val="28"/>
        </w:rPr>
        <w:t>Шагундокова Данна Муратовна. ЭМОЦИОНАЛЬНОЕ ВОСПИТАНИЕ ШКОЛЬНИКОВ С НАРУШЕНИЯМИ ИНТЕЛЛЕКТУАЛЬНОГО РАЗВИТИЯ (ЭКСПЕРИМЕНТАЛЬНОЕ ИССЛЕДОВАНИЕ) // Коррекционно-педагогическое образование. 2022. URL: https://cyberleninka.ru/article/n/emotsionalnoe-vospitanie-shkolnikov-s-narusheniyami-intellektualnogo-razvitiya-eksperimentalnoe-issledovanie</w:t>
      </w:r>
    </w:p>
    <w:p w14:paraId="3DEACAB5">
      <w:pPr>
        <w:pageBreakBefore w:val="0"/>
        <w:widowControl/>
        <w:kinsoku/>
        <w:wordWrap/>
        <w:overflowPunct/>
        <w:topLinePunct w:val="0"/>
        <w:autoSpaceDE/>
        <w:autoSpaceDN/>
        <w:bidi w:val="0"/>
        <w:adjustRightInd/>
        <w:snapToGrid/>
        <w:spacing w:line="4" w:lineRule="atLeast"/>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4.</w:t>
      </w:r>
      <w:r>
        <w:rPr>
          <w:rFonts w:hint="default" w:ascii="Times New Roman" w:hAnsi="Times New Roman" w:cs="Times New Roman"/>
          <w:sz w:val="28"/>
          <w:szCs w:val="28"/>
        </w:rPr>
        <w:t xml:space="preserve">Ю. А. Родькова, И. С. Кобозева. ПОНЯТИЕЧЕЛОВЕКА И ИХКАК СОСТАВЛЯЮЩИЕ СОВРЕМЕННОГО ОБРАЗОВАНИЯ // Мир науки, культуры, образования. 2020. URL: https://cyberleninka.ru/article/n/ponyatie-emotsii-cheloveka-i-ih-funktsii-kak-sostavlyayuschie-sovremennogo-obrazovaniya </w:t>
      </w:r>
    </w:p>
    <w:p w14:paraId="4CE66B90">
      <w:pPr>
        <w:pageBreakBefore w:val="0"/>
        <w:widowControl/>
        <w:kinsoku/>
        <w:wordWrap/>
        <w:overflowPunct/>
        <w:topLinePunct w:val="0"/>
        <w:autoSpaceDE/>
        <w:autoSpaceDN/>
        <w:bidi w:val="0"/>
        <w:adjustRightInd/>
        <w:snapToGrid/>
        <w:spacing w:line="4" w:lineRule="atLeast"/>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5.</w:t>
      </w:r>
      <w:r>
        <w:rPr>
          <w:rFonts w:hint="default" w:ascii="Times New Roman" w:hAnsi="Times New Roman" w:cs="Times New Roman"/>
          <w:sz w:val="28"/>
          <w:szCs w:val="28"/>
        </w:rPr>
        <w:t xml:space="preserve"> Калинцева Марина Александровна. ХАРАКТЕРИСТИКА ПОНЯТИЯ «ЭМОЦИОНАЛЬНАЯ СФЕРА» // Скиф. Вопросы студенческой науки. 2022. URL: https://cyberleninka.ru/article/n/harakteristika-ponyatiya-emotsionalnaya-sfera</w:t>
      </w:r>
    </w:p>
    <w:p w14:paraId="38B71212">
      <w:pPr>
        <w:pageBreakBefore w:val="0"/>
        <w:widowControl/>
        <w:kinsoku/>
        <w:wordWrap/>
        <w:overflowPunct/>
        <w:topLinePunct w:val="0"/>
        <w:autoSpaceDE/>
        <w:autoSpaceDN/>
        <w:bidi w:val="0"/>
        <w:adjustRightInd/>
        <w:snapToGrid/>
        <w:spacing w:line="4" w:lineRule="atLeast"/>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6.</w:t>
      </w:r>
      <w:r>
        <w:rPr>
          <w:rFonts w:hint="default" w:ascii="Times New Roman" w:hAnsi="Times New Roman" w:cs="Times New Roman"/>
          <w:sz w:val="28"/>
          <w:szCs w:val="28"/>
        </w:rPr>
        <w:t>Лукьянова Л. Г.. СООТНОШЕНИЕ СТРУКТУРНЫХ КОМПОНЕНТОВ ЭМОЦИОНАЛЬНОГО ИНТЕЛЛЕКТА И ЭМПАТИИ В СТУДЕНЧЕСКОМ ВОЗРАСТЕ // Вестник магистратуры. 2023. URL: https://cyberleninka.ru/article/n/sootnoshenie-strukturnyh-komponentov-emotsionalnogo-intellekta-i-empatii-v-studencheskom-vozraste</w:t>
      </w:r>
      <w:r>
        <w:rPr>
          <w:rFonts w:hint="default" w:ascii="Times New Roman" w:hAnsi="Times New Roman" w:cs="Times New Roman"/>
          <w:color w:val="auto"/>
          <w:sz w:val="28"/>
          <w:szCs w:val="28"/>
        </w:rPr>
        <w:t xml:space="preserve"> </w:t>
      </w:r>
    </w:p>
    <w:p w14:paraId="2AF7B7A5">
      <w:pPr>
        <w:pageBreakBefore w:val="0"/>
        <w:widowControl/>
        <w:kinsoku/>
        <w:wordWrap/>
        <w:overflowPunct/>
        <w:topLinePunct w:val="0"/>
        <w:autoSpaceDE/>
        <w:autoSpaceDN/>
        <w:bidi w:val="0"/>
        <w:adjustRightInd/>
        <w:snapToGrid/>
        <w:spacing w:line="4" w:lineRule="atLeast"/>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7. Родькова Ю. А., Кобозева И. С. «Понятие эмоции человека и их функции как составляющие современного образования». Журнал Мир науки, культуры, образования, 2020. URL: https://cyberleninka.ru/article/n/ponyatie-emotsii-cheloveka-i-ih-funktsii-kak-sostavlyayuschie-sovremennogo-obrazovaniya</w:t>
      </w:r>
    </w:p>
    <w:p w14:paraId="4B033C57">
      <w:pPr>
        <w:pageBreakBefore w:val="0"/>
        <w:widowControl/>
        <w:kinsoku/>
        <w:wordWrap/>
        <w:overflowPunct/>
        <w:topLinePunct w:val="0"/>
        <w:autoSpaceDE/>
        <w:autoSpaceDN/>
        <w:bidi w:val="0"/>
        <w:adjustRightInd/>
        <w:snapToGrid/>
        <w:spacing w:line="4" w:lineRule="atLeast"/>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8. Emotion processes and perceptual control of action choice (Scherer K.R., 2023).</w:t>
      </w:r>
      <w:r>
        <w:rPr>
          <w:rFonts w:hint="default" w:ascii="Times New Roman" w:hAnsi="Times New Roman" w:cs="Times New Roman"/>
          <w:color w:val="auto"/>
          <w:sz w:val="28"/>
          <w:szCs w:val="28"/>
          <w:lang w:val="en-US"/>
        </w:rPr>
        <w:t>URL</w:t>
      </w:r>
      <w:r>
        <w:rPr>
          <w:rFonts w:hint="default" w:ascii="Times New Roman" w:hAnsi="Times New Roman" w:cs="Times New Roman"/>
          <w:color w:val="auto"/>
          <w:sz w:val="28"/>
          <w:szCs w:val="28"/>
        </w:rPr>
        <w:t xml:space="preserve">:https://www.tandfonline.com/doi/full/10.1080/02699931.2023.2269828  </w:t>
      </w:r>
    </w:p>
    <w:p w14:paraId="562D9900">
      <w:pPr>
        <w:pageBreakBefore w:val="0"/>
        <w:widowControl/>
        <w:kinsoku/>
        <w:wordWrap/>
        <w:overflowPunct/>
        <w:topLinePunct w:val="0"/>
        <w:autoSpaceDE/>
        <w:autoSpaceDN/>
        <w:bidi w:val="0"/>
        <w:adjustRightInd/>
        <w:snapToGrid/>
        <w:spacing w:line="4" w:lineRule="atLeast"/>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lang w:val="ru-RU"/>
        </w:rPr>
        <w:t>9.</w:t>
      </w:r>
      <w:r>
        <w:rPr>
          <w:rFonts w:hint="default" w:ascii="Times New Roman" w:hAnsi="Times New Roman" w:cs="Times New Roman"/>
          <w:color w:val="auto"/>
          <w:sz w:val="28"/>
          <w:szCs w:val="28"/>
        </w:rPr>
        <w:t xml:space="preserve">A theory of emotion based on a universal model (Huang Y., 2024). </w:t>
      </w:r>
      <w:r>
        <w:rPr>
          <w:rFonts w:hint="default" w:ascii="Times New Roman" w:hAnsi="Times New Roman" w:cs="Times New Roman"/>
          <w:color w:val="auto"/>
          <w:sz w:val="28"/>
          <w:szCs w:val="28"/>
          <w:lang w:val="en-US"/>
        </w:rPr>
        <w:t>URL</w:t>
      </w:r>
      <w:r>
        <w:rPr>
          <w:rFonts w:hint="default" w:ascii="Times New Roman" w:hAnsi="Times New Roman" w:cs="Times New Roman"/>
          <w:color w:val="auto"/>
          <w:sz w:val="28"/>
          <w:szCs w:val="28"/>
        </w:rPr>
        <w:t xml:space="preserve">: https://www.nature.com/articles/s41599-024-02869-x  </w:t>
      </w:r>
    </w:p>
    <w:p w14:paraId="7DB0C36E">
      <w:pPr>
        <w:pageBreakBefore w:val="0"/>
        <w:widowControl/>
        <w:kinsoku/>
        <w:wordWrap/>
        <w:overflowPunct/>
        <w:topLinePunct w:val="0"/>
        <w:autoSpaceDE/>
        <w:autoSpaceDN/>
        <w:bidi w:val="0"/>
        <w:adjustRightInd/>
        <w:snapToGrid/>
        <w:spacing w:line="4" w:lineRule="atLeast"/>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lang w:val="ru-RU"/>
        </w:rPr>
        <w:t>10</w:t>
      </w:r>
      <w:r>
        <w:rPr>
          <w:rFonts w:hint="default" w:ascii="Times New Roman" w:hAnsi="Times New Roman" w:cs="Times New Roman"/>
          <w:color w:val="auto"/>
          <w:sz w:val="28"/>
          <w:szCs w:val="28"/>
        </w:rPr>
        <w:t xml:space="preserve">. Control‑Value Theory: From Achievement Emotion to a General Theory of Human Emotions (Pekrun R., 2024). </w:t>
      </w:r>
      <w:r>
        <w:rPr>
          <w:rFonts w:hint="default" w:ascii="Times New Roman" w:hAnsi="Times New Roman" w:cs="Times New Roman"/>
          <w:color w:val="auto"/>
          <w:sz w:val="28"/>
          <w:szCs w:val="28"/>
          <w:lang w:val="en-US"/>
        </w:rPr>
        <w:t>URL</w:t>
      </w:r>
      <w:r>
        <w:rPr>
          <w:rFonts w:hint="default" w:ascii="Times New Roman" w:hAnsi="Times New Roman" w:cs="Times New Roman"/>
          <w:color w:val="auto"/>
          <w:sz w:val="28"/>
          <w:szCs w:val="28"/>
        </w:rPr>
        <w:t>: https://link.springer.com/article/10.1007/s10648-024-09909-7</w:t>
      </w: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ＭＳ 明朝">
    <w:altName w:val="Yu Gothic"/>
    <w:panose1 w:val="00000000000000000000"/>
    <w:charset w:val="80"/>
    <w:family w:val="roman"/>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Courier">
    <w:altName w:val="Courier New"/>
    <w:panose1 w:val="02000500000000000000"/>
    <w:charset w:val="00"/>
    <w:family w:val="auto"/>
    <w:pitch w:val="default"/>
    <w:sig w:usb0="00000000" w:usb1="00000000" w:usb2="00000000" w:usb3="00000000" w:csb0="00000001" w:csb1="00000000"/>
  </w:font>
  <w:font w:name="Symbol">
    <w:panose1 w:val="05050102010706020507"/>
    <w:charset w:val="02"/>
    <w:family w:val="auto"/>
    <w:pitch w:val="default"/>
    <w:sig w:usb0="00000000" w:usb1="00000000" w:usb2="00000000" w:usb3="00000000" w:csb0="80000000" w:csb1="00000000"/>
  </w:font>
  <w:font w:name="Yu Gothic">
    <w:panose1 w:val="020B0400000000000000"/>
    <w:charset w:val="80"/>
    <w:family w:val="auto"/>
    <w:pitch w:val="default"/>
    <w:sig w:usb0="E00002FF" w:usb1="2AC7FDFF" w:usb2="00000016" w:usb3="00000000" w:csb0="2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4E92CD"/>
    <w:multiLevelType w:val="singleLevel"/>
    <w:tmpl w:val="BF4E92CD"/>
    <w:lvl w:ilvl="0" w:tentative="0">
      <w:start w:val="1"/>
      <w:numFmt w:val="decimal"/>
      <w:suff w:val="space"/>
      <w:lvlText w:val="%1."/>
      <w:lvlJc w:val="left"/>
    </w:lvl>
  </w:abstractNum>
  <w:abstractNum w:abstractNumId="1">
    <w:nsid w:val="FFFFFF7E"/>
    <w:multiLevelType w:val="singleLevel"/>
    <w:tmpl w:val="FFFFFF7E"/>
    <w:lvl w:ilvl="0" w:tentative="0">
      <w:start w:val="1"/>
      <w:numFmt w:val="decimal"/>
      <w:pStyle w:val="18"/>
      <w:lvlText w:val="%1."/>
      <w:lvlJc w:val="left"/>
      <w:pPr>
        <w:tabs>
          <w:tab w:val="left" w:pos="1080"/>
        </w:tabs>
        <w:ind w:left="1080" w:hanging="360"/>
      </w:pPr>
    </w:lvl>
  </w:abstractNum>
  <w:abstractNum w:abstractNumId="2">
    <w:nsid w:val="FFFFFF7F"/>
    <w:multiLevelType w:val="singleLevel"/>
    <w:tmpl w:val="FFFFFF7F"/>
    <w:lvl w:ilvl="0" w:tentative="0">
      <w:start w:val="1"/>
      <w:numFmt w:val="decimal"/>
      <w:pStyle w:val="28"/>
      <w:lvlText w:val="%1."/>
      <w:lvlJc w:val="left"/>
      <w:pPr>
        <w:tabs>
          <w:tab w:val="left" w:pos="720"/>
        </w:tabs>
        <w:ind w:left="720" w:hanging="360"/>
      </w:pPr>
    </w:lvl>
  </w:abstractNum>
  <w:abstractNum w:abstractNumId="3">
    <w:nsid w:val="FFFFFF82"/>
    <w:multiLevelType w:val="singleLevel"/>
    <w:tmpl w:val="FFFFFF82"/>
    <w:lvl w:ilvl="0" w:tentative="0">
      <w:start w:val="1"/>
      <w:numFmt w:val="bullet"/>
      <w:pStyle w:val="24"/>
      <w:lvlText w:val=""/>
      <w:lvlJc w:val="left"/>
      <w:pPr>
        <w:tabs>
          <w:tab w:val="left" w:pos="1080"/>
        </w:tabs>
        <w:ind w:left="1080" w:hanging="360"/>
      </w:pPr>
      <w:rPr>
        <w:rFonts w:hint="default" w:ascii="Symbol" w:hAnsi="Symbol"/>
      </w:rPr>
    </w:lvl>
  </w:abstractNum>
  <w:abstractNum w:abstractNumId="4">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5">
    <w:nsid w:val="FFFFFF88"/>
    <w:multiLevelType w:val="singleLevel"/>
    <w:tmpl w:val="FFFFFF88"/>
    <w:lvl w:ilvl="0" w:tentative="0">
      <w:start w:val="1"/>
      <w:numFmt w:val="decimal"/>
      <w:pStyle w:val="27"/>
      <w:lvlText w:val="%1."/>
      <w:lvlJc w:val="left"/>
      <w:pPr>
        <w:tabs>
          <w:tab w:val="left" w:pos="360"/>
        </w:tabs>
        <w:ind w:left="360" w:hanging="360"/>
      </w:pPr>
    </w:lvl>
  </w:abstractNum>
  <w:abstractNum w:abstractNumId="6">
    <w:nsid w:val="FFFFFF89"/>
    <w:multiLevelType w:val="singleLevel"/>
    <w:tmpl w:val="FFFFFF89"/>
    <w:lvl w:ilvl="0" w:tentative="0">
      <w:start w:val="1"/>
      <w:numFmt w:val="bullet"/>
      <w:pStyle w:val="22"/>
      <w:lvlText w:val=""/>
      <w:lvlJc w:val="left"/>
      <w:pPr>
        <w:tabs>
          <w:tab w:val="left" w:pos="360"/>
        </w:tabs>
        <w:ind w:left="360" w:hanging="360"/>
      </w:pPr>
      <w:rPr>
        <w:rFonts w:hint="default" w:ascii="Symbol" w:hAnsi="Symbol"/>
      </w:rPr>
    </w:lvl>
  </w:abstractNum>
  <w:num w:numId="1">
    <w:abstractNumId w:val="1"/>
  </w:num>
  <w:num w:numId="2">
    <w:abstractNumId w:val="6"/>
  </w:num>
  <w:num w:numId="3">
    <w:abstractNumId w:val="4"/>
  </w:num>
  <w:num w:numId="4">
    <w:abstractNumId w:val="3"/>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 w:val="1E364B85"/>
    <w:rsid w:val="5110010A"/>
    <w:rsid w:val="57C82F3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40"/>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41"/>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42"/>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52"/>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53"/>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54"/>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55"/>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56"/>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57"/>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Emphasis"/>
    <w:basedOn w:val="11"/>
    <w:qFormat/>
    <w:uiPriority w:val="20"/>
    <w:rPr>
      <w:i/>
      <w:iCs/>
    </w:rPr>
  </w:style>
  <w:style w:type="character" w:styleId="14">
    <w:name w:val="Strong"/>
    <w:basedOn w:val="11"/>
    <w:qFormat/>
    <w:uiPriority w:val="22"/>
    <w:rPr>
      <w:b/>
      <w:bCs/>
    </w:rPr>
  </w:style>
  <w:style w:type="paragraph" w:styleId="15">
    <w:name w:val="List Continue"/>
    <w:basedOn w:val="1"/>
    <w:unhideWhenUsed/>
    <w:qFormat/>
    <w:uiPriority w:val="99"/>
    <w:pPr>
      <w:spacing w:after="120"/>
      <w:ind w:left="360"/>
      <w:contextualSpacing/>
    </w:pPr>
  </w:style>
  <w:style w:type="paragraph" w:styleId="16">
    <w:name w:val="Body Text 2"/>
    <w:basedOn w:val="1"/>
    <w:link w:val="47"/>
    <w:unhideWhenUsed/>
    <w:qFormat/>
    <w:uiPriority w:val="99"/>
    <w:pPr>
      <w:spacing w:after="120" w:line="480" w:lineRule="auto"/>
    </w:pPr>
  </w:style>
  <w:style w:type="paragraph" w:styleId="17">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8">
    <w:name w:val="List Number 3"/>
    <w:basedOn w:val="1"/>
    <w:unhideWhenUsed/>
    <w:qFormat/>
    <w:uiPriority w:val="99"/>
    <w:pPr>
      <w:numPr>
        <w:ilvl w:val="0"/>
        <w:numId w:val="1"/>
      </w:numPr>
      <w:contextualSpacing/>
    </w:pPr>
  </w:style>
  <w:style w:type="paragraph" w:styleId="19">
    <w:name w:val="header"/>
    <w:basedOn w:val="1"/>
    <w:link w:val="37"/>
    <w:unhideWhenUsed/>
    <w:qFormat/>
    <w:uiPriority w:val="99"/>
    <w:pPr>
      <w:tabs>
        <w:tab w:val="center" w:pos="4680"/>
        <w:tab w:val="right" w:pos="9360"/>
      </w:tabs>
      <w:spacing w:after="0" w:line="240" w:lineRule="auto"/>
    </w:pPr>
  </w:style>
  <w:style w:type="paragraph" w:styleId="20">
    <w:name w:val="Body Text"/>
    <w:basedOn w:val="1"/>
    <w:link w:val="46"/>
    <w:unhideWhenUsed/>
    <w:qFormat/>
    <w:uiPriority w:val="99"/>
    <w:pPr>
      <w:spacing w:after="120"/>
    </w:pPr>
  </w:style>
  <w:style w:type="paragraph" w:styleId="21">
    <w:name w:val="macro"/>
    <w:link w:val="49"/>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22">
    <w:name w:val="List Bullet"/>
    <w:basedOn w:val="1"/>
    <w:unhideWhenUsed/>
    <w:qFormat/>
    <w:uiPriority w:val="99"/>
    <w:pPr>
      <w:numPr>
        <w:ilvl w:val="0"/>
        <w:numId w:val="2"/>
      </w:numPr>
      <w:contextualSpacing/>
    </w:pPr>
  </w:style>
  <w:style w:type="paragraph" w:styleId="23">
    <w:name w:val="List Bullet 2"/>
    <w:basedOn w:val="1"/>
    <w:unhideWhenUsed/>
    <w:qFormat/>
    <w:uiPriority w:val="99"/>
    <w:pPr>
      <w:numPr>
        <w:ilvl w:val="0"/>
        <w:numId w:val="3"/>
      </w:numPr>
      <w:contextualSpacing/>
    </w:pPr>
  </w:style>
  <w:style w:type="paragraph" w:styleId="24">
    <w:name w:val="List Bullet 3"/>
    <w:basedOn w:val="1"/>
    <w:unhideWhenUsed/>
    <w:qFormat/>
    <w:uiPriority w:val="99"/>
    <w:pPr>
      <w:numPr>
        <w:ilvl w:val="0"/>
        <w:numId w:val="4"/>
      </w:numPr>
      <w:contextualSpacing/>
    </w:pPr>
  </w:style>
  <w:style w:type="paragraph" w:styleId="25">
    <w:name w:val="Title"/>
    <w:basedOn w:val="1"/>
    <w:next w:val="1"/>
    <w:link w:val="43"/>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paragraph" w:styleId="26">
    <w:name w:val="footer"/>
    <w:basedOn w:val="1"/>
    <w:link w:val="38"/>
    <w:unhideWhenUsed/>
    <w:qFormat/>
    <w:uiPriority w:val="99"/>
    <w:pPr>
      <w:tabs>
        <w:tab w:val="center" w:pos="4680"/>
        <w:tab w:val="right" w:pos="9360"/>
      </w:tabs>
      <w:spacing w:after="0" w:line="240" w:lineRule="auto"/>
    </w:pPr>
  </w:style>
  <w:style w:type="paragraph" w:styleId="27">
    <w:name w:val="List Number"/>
    <w:basedOn w:val="1"/>
    <w:unhideWhenUsed/>
    <w:qFormat/>
    <w:uiPriority w:val="99"/>
    <w:pPr>
      <w:numPr>
        <w:ilvl w:val="0"/>
        <w:numId w:val="5"/>
      </w:numPr>
      <w:contextualSpacing/>
    </w:pPr>
  </w:style>
  <w:style w:type="paragraph" w:styleId="28">
    <w:name w:val="List Number 2"/>
    <w:basedOn w:val="1"/>
    <w:unhideWhenUsed/>
    <w:qFormat/>
    <w:uiPriority w:val="99"/>
    <w:pPr>
      <w:numPr>
        <w:ilvl w:val="0"/>
        <w:numId w:val="6"/>
      </w:numPr>
      <w:contextualSpacing/>
    </w:pPr>
  </w:style>
  <w:style w:type="paragraph" w:styleId="29">
    <w:name w:val="List"/>
    <w:basedOn w:val="1"/>
    <w:unhideWhenUsed/>
    <w:qFormat/>
    <w:uiPriority w:val="99"/>
    <w:pPr>
      <w:ind w:left="360" w:hanging="360"/>
      <w:contextualSpacing/>
    </w:pPr>
  </w:style>
  <w:style w:type="paragraph" w:styleId="30">
    <w:name w:val="Body Text 3"/>
    <w:basedOn w:val="1"/>
    <w:link w:val="48"/>
    <w:unhideWhenUsed/>
    <w:qFormat/>
    <w:uiPriority w:val="99"/>
    <w:pPr>
      <w:spacing w:after="120"/>
    </w:pPr>
    <w:rPr>
      <w:sz w:val="16"/>
      <w:szCs w:val="16"/>
    </w:rPr>
  </w:style>
  <w:style w:type="paragraph" w:styleId="31">
    <w:name w:val="Subtitle"/>
    <w:basedOn w:val="1"/>
    <w:next w:val="1"/>
    <w:link w:val="44"/>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32">
    <w:name w:val="List Continue 2"/>
    <w:basedOn w:val="1"/>
    <w:unhideWhenUsed/>
    <w:qFormat/>
    <w:uiPriority w:val="99"/>
    <w:pPr>
      <w:spacing w:after="120"/>
      <w:ind w:left="720"/>
      <w:contextualSpacing/>
    </w:pPr>
  </w:style>
  <w:style w:type="paragraph" w:styleId="33">
    <w:name w:val="List Continue 3"/>
    <w:basedOn w:val="1"/>
    <w:unhideWhenUsed/>
    <w:qFormat/>
    <w:uiPriority w:val="99"/>
    <w:pPr>
      <w:spacing w:after="120"/>
      <w:ind w:left="1080"/>
      <w:contextualSpacing/>
    </w:pPr>
  </w:style>
  <w:style w:type="paragraph" w:styleId="34">
    <w:name w:val="List 2"/>
    <w:basedOn w:val="1"/>
    <w:unhideWhenUsed/>
    <w:qFormat/>
    <w:uiPriority w:val="99"/>
    <w:pPr>
      <w:ind w:left="720" w:hanging="360"/>
      <w:contextualSpacing/>
    </w:pPr>
  </w:style>
  <w:style w:type="paragraph" w:styleId="35">
    <w:name w:val="List 3"/>
    <w:basedOn w:val="1"/>
    <w:unhideWhenUsed/>
    <w:qFormat/>
    <w:uiPriority w:val="99"/>
    <w:pPr>
      <w:ind w:left="1080" w:hanging="360"/>
      <w:contextualSpacing/>
    </w:pPr>
  </w:style>
  <w:style w:type="table" w:styleId="36">
    <w:name w:val="Table Grid"/>
    <w:basedOn w:val="1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7">
    <w:name w:val="Header Char"/>
    <w:basedOn w:val="11"/>
    <w:link w:val="19"/>
    <w:qFormat/>
    <w:uiPriority w:val="99"/>
  </w:style>
  <w:style w:type="character" w:customStyle="1" w:styleId="38">
    <w:name w:val="Footer Char"/>
    <w:basedOn w:val="11"/>
    <w:link w:val="26"/>
    <w:qFormat/>
    <w:uiPriority w:val="99"/>
  </w:style>
  <w:style w:type="paragraph" w:styleId="39">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40">
    <w:name w:val="Heading 1 Char"/>
    <w:basedOn w:val="11"/>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41">
    <w:name w:val="Heading 2 Char"/>
    <w:basedOn w:val="11"/>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42">
    <w:name w:val="Heading 3 Char"/>
    <w:basedOn w:val="11"/>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43">
    <w:name w:val="Title Char"/>
    <w:basedOn w:val="11"/>
    <w:link w:val="25"/>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44">
    <w:name w:val="Subtitle Char"/>
    <w:basedOn w:val="11"/>
    <w:link w:val="31"/>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45">
    <w:name w:val="List Paragraph"/>
    <w:basedOn w:val="1"/>
    <w:qFormat/>
    <w:uiPriority w:val="34"/>
    <w:pPr>
      <w:ind w:left="720"/>
      <w:contextualSpacing/>
    </w:pPr>
  </w:style>
  <w:style w:type="character" w:customStyle="1" w:styleId="46">
    <w:name w:val="Body Text Char"/>
    <w:basedOn w:val="11"/>
    <w:link w:val="20"/>
    <w:qFormat/>
    <w:uiPriority w:val="99"/>
  </w:style>
  <w:style w:type="character" w:customStyle="1" w:styleId="47">
    <w:name w:val="Body Text 2 Char"/>
    <w:basedOn w:val="11"/>
    <w:link w:val="16"/>
    <w:qFormat/>
    <w:uiPriority w:val="99"/>
  </w:style>
  <w:style w:type="character" w:customStyle="1" w:styleId="48">
    <w:name w:val="Body Text 3 Char"/>
    <w:basedOn w:val="11"/>
    <w:link w:val="30"/>
    <w:qFormat/>
    <w:uiPriority w:val="99"/>
    <w:rPr>
      <w:sz w:val="16"/>
      <w:szCs w:val="16"/>
    </w:rPr>
  </w:style>
  <w:style w:type="character" w:customStyle="1" w:styleId="49">
    <w:name w:val="Macro Text Char"/>
    <w:basedOn w:val="11"/>
    <w:link w:val="21"/>
    <w:qFormat/>
    <w:uiPriority w:val="99"/>
    <w:rPr>
      <w:rFonts w:ascii="Courier" w:hAnsi="Courier"/>
      <w:sz w:val="20"/>
      <w:szCs w:val="20"/>
    </w:rPr>
  </w:style>
  <w:style w:type="paragraph" w:styleId="50">
    <w:name w:val="Quote"/>
    <w:basedOn w:val="1"/>
    <w:next w:val="1"/>
    <w:link w:val="51"/>
    <w:qFormat/>
    <w:uiPriority w:val="29"/>
    <w:rPr>
      <w:i/>
      <w:iCs/>
      <w:color w:val="000000" w:themeColor="text1"/>
      <w14:textFill>
        <w14:solidFill>
          <w14:schemeClr w14:val="tx1"/>
        </w14:solidFill>
      </w14:textFill>
    </w:rPr>
  </w:style>
  <w:style w:type="character" w:customStyle="1" w:styleId="51">
    <w:name w:val="Quote Char"/>
    <w:basedOn w:val="11"/>
    <w:link w:val="50"/>
    <w:qFormat/>
    <w:uiPriority w:val="29"/>
    <w:rPr>
      <w:i/>
      <w:iCs/>
      <w:color w:val="000000" w:themeColor="text1"/>
      <w14:textFill>
        <w14:solidFill>
          <w14:schemeClr w14:val="tx1"/>
        </w14:solidFill>
      </w14:textFill>
    </w:rPr>
  </w:style>
  <w:style w:type="character" w:customStyle="1" w:styleId="52">
    <w:name w:val="Heading 4 Char"/>
    <w:basedOn w:val="11"/>
    <w:link w:val="5"/>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53">
    <w:name w:val="Heading 5 Char"/>
    <w:basedOn w:val="11"/>
    <w:link w:val="6"/>
    <w:semiHidden/>
    <w:qFormat/>
    <w:uiPriority w:val="9"/>
    <w:rPr>
      <w:rFonts w:asciiTheme="majorHAnsi" w:hAnsiTheme="majorHAnsi" w:eastAsiaTheme="majorEastAsia" w:cstheme="majorBidi"/>
      <w:color w:val="254061" w:themeColor="accent1" w:themeShade="80"/>
    </w:rPr>
  </w:style>
  <w:style w:type="character" w:customStyle="1" w:styleId="54">
    <w:name w:val="Heading 6 Char"/>
    <w:basedOn w:val="11"/>
    <w:link w:val="7"/>
    <w:semiHidden/>
    <w:qFormat/>
    <w:uiPriority w:val="9"/>
    <w:rPr>
      <w:rFonts w:asciiTheme="majorHAnsi" w:hAnsiTheme="majorHAnsi" w:eastAsiaTheme="majorEastAsia" w:cstheme="majorBidi"/>
      <w:i/>
      <w:iCs/>
      <w:color w:val="254061" w:themeColor="accent1" w:themeShade="80"/>
    </w:rPr>
  </w:style>
  <w:style w:type="character" w:customStyle="1" w:styleId="55">
    <w:name w:val="Heading 7 Char"/>
    <w:basedOn w:val="11"/>
    <w:link w:val="8"/>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56">
    <w:name w:val="Heading 8 Char"/>
    <w:basedOn w:val="11"/>
    <w:link w:val="9"/>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57">
    <w:name w:val="Heading 9 Char"/>
    <w:basedOn w:val="11"/>
    <w:link w:val="10"/>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58">
    <w:name w:val="Intense Quote"/>
    <w:basedOn w:val="1"/>
    <w:next w:val="1"/>
    <w:link w:val="59"/>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59">
    <w:name w:val="Intense Quote Char"/>
    <w:basedOn w:val="11"/>
    <w:link w:val="58"/>
    <w:qFormat/>
    <w:uiPriority w:val="30"/>
    <w:rPr>
      <w:b/>
      <w:bCs/>
      <w:i/>
      <w:iCs/>
      <w:color w:val="4F81BD" w:themeColor="accent1"/>
      <w14:textFill>
        <w14:solidFill>
          <w14:schemeClr w14:val="accent1"/>
        </w14:solidFill>
      </w14:textFill>
    </w:rPr>
  </w:style>
  <w:style w:type="character" w:customStyle="1" w:styleId="60">
    <w:name w:val="Subtle Emphasis"/>
    <w:basedOn w:val="11"/>
    <w:qFormat/>
    <w:uiPriority w:val="19"/>
    <w:rPr>
      <w:i/>
      <w:iCs/>
      <w:color w:val="808080" w:themeColor="text1" w:themeTint="80"/>
      <w14:textFill>
        <w14:solidFill>
          <w14:schemeClr w14:val="tx1">
            <w14:lumMod w14:val="50000"/>
            <w14:lumOff w14:val="50000"/>
          </w14:schemeClr>
        </w14:solidFill>
      </w14:textFill>
    </w:rPr>
  </w:style>
  <w:style w:type="character" w:customStyle="1" w:styleId="61">
    <w:name w:val="Intense Emphasis"/>
    <w:basedOn w:val="11"/>
    <w:qFormat/>
    <w:uiPriority w:val="21"/>
    <w:rPr>
      <w:b/>
      <w:bCs/>
      <w:i/>
      <w:iCs/>
      <w:color w:val="4F81BD" w:themeColor="accent1"/>
      <w14:textFill>
        <w14:solidFill>
          <w14:schemeClr w14:val="accent1"/>
        </w14:solidFill>
      </w14:textFill>
    </w:rPr>
  </w:style>
  <w:style w:type="character" w:customStyle="1" w:styleId="62">
    <w:name w:val="Subtle Reference"/>
    <w:basedOn w:val="11"/>
    <w:qFormat/>
    <w:uiPriority w:val="31"/>
    <w:rPr>
      <w:smallCaps/>
      <w:color w:val="C0504D" w:themeColor="accent2"/>
      <w:u w:val="single"/>
      <w14:textFill>
        <w14:solidFill>
          <w14:schemeClr w14:val="accent2"/>
        </w14:solidFill>
      </w14:textFill>
    </w:rPr>
  </w:style>
  <w:style w:type="character" w:customStyle="1" w:styleId="63">
    <w:name w:val="Intense Reference"/>
    <w:basedOn w:val="11"/>
    <w:qFormat/>
    <w:uiPriority w:val="32"/>
    <w:rPr>
      <w:b/>
      <w:bCs/>
      <w:smallCaps/>
      <w:color w:val="C0504D" w:themeColor="accent2"/>
      <w:spacing w:val="5"/>
      <w:u w:val="single"/>
      <w14:textFill>
        <w14:solidFill>
          <w14:schemeClr w14:val="accent2"/>
        </w14:solidFill>
      </w14:textFill>
    </w:rPr>
  </w:style>
  <w:style w:type="character" w:customStyle="1" w:styleId="64">
    <w:name w:val="Book Title"/>
    <w:basedOn w:val="11"/>
    <w:qFormat/>
    <w:uiPriority w:val="33"/>
    <w:rPr>
      <w:b/>
      <w:bCs/>
      <w:smallCaps/>
      <w:spacing w:val="5"/>
    </w:rPr>
  </w:style>
  <w:style w:type="paragraph" w:customStyle="1" w:styleId="65">
    <w:name w:val="TOC Heading"/>
    <w:basedOn w:val="2"/>
    <w:next w:val="1"/>
    <w:semiHidden/>
    <w:unhideWhenUsed/>
    <w:qFormat/>
    <w:uiPriority w:val="39"/>
    <w:pPr>
      <w:outlineLvl w:val="9"/>
    </w:pPr>
  </w:style>
  <w:style w:type="table" w:styleId="66">
    <w:name w:val="Light Shading"/>
    <w:basedOn w:val="12"/>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table" w:styleId="67">
    <w:name w:val="Light Shading Accent 1"/>
    <w:basedOn w:val="12"/>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3DFEE" w:themeFill="accent1" w:themeFillTint="3F"/>
      </w:tcPr>
    </w:tblStylePr>
    <w:tblStylePr w:type="band1Horz">
      <w:tcPr>
        <w:tcBorders>
          <w:left w:val="nil"/>
          <w:right w:val="nil"/>
          <w:insideH w:val="nil"/>
          <w:insideV w:val="nil"/>
        </w:tcBorders>
        <w:shd w:val="clear" w:color="auto" w:fill="D3DFEE" w:themeFill="accent1" w:themeFillTint="3F"/>
      </w:tcPr>
    </w:tblStylePr>
  </w:style>
  <w:style w:type="table" w:styleId="68">
    <w:name w:val="Light Shading Accent 2"/>
    <w:basedOn w:val="12"/>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FD3D3" w:themeFill="accent2" w:themeFillTint="3F"/>
      </w:tcPr>
    </w:tblStylePr>
    <w:tblStylePr w:type="band1Horz">
      <w:tcPr>
        <w:tcBorders>
          <w:left w:val="nil"/>
          <w:right w:val="nil"/>
          <w:insideH w:val="nil"/>
          <w:insideV w:val="nil"/>
        </w:tcBorders>
        <w:shd w:val="clear" w:color="auto" w:fill="EFD3D3" w:themeFill="accent2" w:themeFillTint="3F"/>
      </w:tcPr>
    </w:tblStylePr>
  </w:style>
  <w:style w:type="table" w:styleId="69">
    <w:name w:val="Light Shading Accent 3"/>
    <w:basedOn w:val="12"/>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6EED5" w:themeFill="accent3" w:themeFillTint="3F"/>
      </w:tcPr>
    </w:tblStylePr>
    <w:tblStylePr w:type="band1Horz">
      <w:tcPr>
        <w:tcBorders>
          <w:left w:val="nil"/>
          <w:right w:val="nil"/>
          <w:insideH w:val="nil"/>
          <w:insideV w:val="nil"/>
        </w:tcBorders>
        <w:shd w:val="clear" w:color="auto" w:fill="E6EED5" w:themeFill="accent3" w:themeFillTint="3F"/>
      </w:tcPr>
    </w:tblStylePr>
  </w:style>
  <w:style w:type="table" w:styleId="70">
    <w:name w:val="Light Shading Accent 4"/>
    <w:basedOn w:val="12"/>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FD8E8" w:themeFill="accent4" w:themeFillTint="3F"/>
      </w:tcPr>
    </w:tblStylePr>
    <w:tblStylePr w:type="band1Horz">
      <w:tcPr>
        <w:tcBorders>
          <w:left w:val="nil"/>
          <w:right w:val="nil"/>
          <w:insideH w:val="nil"/>
          <w:insideV w:val="nil"/>
        </w:tcBorders>
        <w:shd w:val="clear" w:color="auto" w:fill="DFD8E8" w:themeFill="accent4" w:themeFillTint="3F"/>
      </w:tcPr>
    </w:tblStylePr>
  </w:style>
  <w:style w:type="table" w:styleId="71">
    <w:name w:val="Light Shading Accent 5"/>
    <w:basedOn w:val="12"/>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2EAF0" w:themeFill="accent5" w:themeFillTint="3F"/>
      </w:tcPr>
    </w:tblStylePr>
    <w:tblStylePr w:type="band1Horz">
      <w:tcPr>
        <w:tcBorders>
          <w:left w:val="nil"/>
          <w:right w:val="nil"/>
          <w:insideH w:val="nil"/>
          <w:insideV w:val="nil"/>
        </w:tcBorders>
        <w:shd w:val="clear" w:color="auto" w:fill="D2EAF0" w:themeFill="accent5" w:themeFillTint="3F"/>
      </w:tcPr>
    </w:tblStylePr>
  </w:style>
  <w:style w:type="table" w:styleId="72">
    <w:name w:val="Light Shading Accent 6"/>
    <w:basedOn w:val="12"/>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FDE5D1" w:themeFill="accent6" w:themeFillTint="3F"/>
      </w:tcPr>
    </w:tblStylePr>
    <w:tblStylePr w:type="band1Horz">
      <w:tcPr>
        <w:tcBorders>
          <w:left w:val="nil"/>
          <w:right w:val="nil"/>
          <w:insideH w:val="nil"/>
          <w:insideV w:val="nil"/>
        </w:tcBorders>
        <w:shd w:val="clear" w:color="auto" w:fill="FDE5D1" w:themeFill="accent6" w:themeFillTint="3F"/>
      </w:tcPr>
    </w:tblStylePr>
  </w:style>
  <w:style w:type="table" w:styleId="73">
    <w:name w:val="Light List"/>
    <w:basedOn w:val="12"/>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74">
    <w:name w:val="Light List Accent 1"/>
    <w:basedOn w:val="12"/>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4F81BD" w:themeFill="accent1"/>
      </w:tcPr>
    </w:tblStylePr>
    <w:tblStylePr w:type="lastRow">
      <w:pPr>
        <w:spacing w:before="0" w:after="0" w:line="240" w:lineRule="auto"/>
      </w:pPr>
      <w:rPr>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75">
    <w:name w:val="Light List Accent 2"/>
    <w:basedOn w:val="12"/>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C0504D" w:themeFill="accent2"/>
      </w:tcPr>
    </w:tblStylePr>
    <w:tblStylePr w:type="lastRow">
      <w:pPr>
        <w:spacing w:before="0" w:after="0" w:line="240" w:lineRule="auto"/>
      </w:pPr>
      <w:rPr>
        <w:b/>
        <w:bCs/>
      </w:r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76">
    <w:name w:val="Light List Accent 3"/>
    <w:basedOn w:val="12"/>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9BBB59" w:themeFill="accent3"/>
      </w:tcPr>
    </w:tblStylePr>
    <w:tblStylePr w:type="lastRow">
      <w:pPr>
        <w:spacing w:before="0" w:after="0" w:line="240" w:lineRule="auto"/>
      </w:pPr>
      <w:rPr>
        <w:b/>
        <w:bCs/>
      </w:r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77">
    <w:name w:val="Light List Accent 4"/>
    <w:basedOn w:val="12"/>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8064A2" w:themeFill="accent4"/>
      </w:tcPr>
    </w:tblStylePr>
    <w:tblStylePr w:type="lastRow">
      <w:pPr>
        <w:spacing w:before="0" w:after="0" w:line="240" w:lineRule="auto"/>
      </w:pPr>
      <w:rPr>
        <w:b/>
        <w:bCs/>
      </w:r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78">
    <w:name w:val="Light List Accent 5"/>
    <w:basedOn w:val="12"/>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4BACC6" w:themeFill="accent5"/>
      </w:tcPr>
    </w:tblStylePr>
    <w:tblStylePr w:type="lastRow">
      <w:pPr>
        <w:spacing w:before="0" w:after="0" w:line="240" w:lineRule="auto"/>
      </w:pPr>
      <w:rPr>
        <w:b/>
        <w:bCs/>
      </w:r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79">
    <w:name w:val="Light List Accent 6"/>
    <w:basedOn w:val="12"/>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F79646" w:themeFill="accent6"/>
      </w:tcPr>
    </w:tblStylePr>
    <w:tblStylePr w:type="lastRow">
      <w:pPr>
        <w:spacing w:before="0" w:after="0" w:line="240" w:lineRule="auto"/>
      </w:pPr>
      <w:rPr>
        <w:b/>
        <w:bCs/>
      </w:r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80">
    <w:name w:val="Light Grid"/>
    <w:basedOn w:val="12"/>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81">
    <w:name w:val="Light Grid Accent 1"/>
    <w:basedOn w:val="12"/>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82">
    <w:name w:val="Light Grid Accent 2"/>
    <w:basedOn w:val="12"/>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83">
    <w:name w:val="Light Grid Accent 3"/>
    <w:basedOn w:val="12"/>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84">
    <w:name w:val="Light Grid Accent 4"/>
    <w:basedOn w:val="12"/>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85">
    <w:name w:val="Light Grid Accent 5"/>
    <w:basedOn w:val="12"/>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86">
    <w:name w:val="Light Grid Accent 6"/>
    <w:basedOn w:val="12"/>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87">
    <w:name w:val="Medium Shading 1"/>
    <w:basedOn w:val="12"/>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cPr>
        <w:shd w:val="clear" w:color="auto" w:fill="BFBFBF" w:themeFill="text1" w:themeFillTint="3F"/>
      </w:tcPr>
    </w:tblStylePr>
    <w:tblStylePr w:type="band1Horz">
      <w:tcPr>
        <w:tcBorders>
          <w:insideH w:val="nil"/>
          <w:insideV w:val="nil"/>
        </w:tcBorders>
        <w:shd w:val="clear" w:color="auto" w:fill="BFBFBF" w:themeFill="text1" w:themeFillTint="3F"/>
      </w:tcPr>
    </w:tblStylePr>
    <w:tblStylePr w:type="band2Horz">
      <w:tcPr>
        <w:tcBorders>
          <w:insideH w:val="nil"/>
          <w:insideV w:val="nil"/>
        </w:tcBorders>
      </w:tcPr>
    </w:tblStylePr>
  </w:style>
  <w:style w:type="table" w:styleId="88">
    <w:name w:val="Medium Shading 1 Accent 1"/>
    <w:basedOn w:val="12"/>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cPr>
        <w:shd w:val="clear" w:color="auto" w:fill="D3DFEE" w:themeFill="accent1" w:themeFillTint="3F"/>
      </w:tcPr>
    </w:tblStylePr>
    <w:tblStylePr w:type="band1Horz">
      <w:tcPr>
        <w:tcBorders>
          <w:insideH w:val="nil"/>
          <w:insideV w:val="nil"/>
        </w:tcBorders>
        <w:shd w:val="clear" w:color="auto" w:fill="D3DFEE" w:themeFill="accent1" w:themeFillTint="3F"/>
      </w:tcPr>
    </w:tblStylePr>
    <w:tblStylePr w:type="band2Horz">
      <w:tcPr>
        <w:tcBorders>
          <w:insideH w:val="nil"/>
          <w:insideV w:val="nil"/>
        </w:tcBorders>
      </w:tcPr>
    </w:tblStylePr>
  </w:style>
  <w:style w:type="table" w:styleId="89">
    <w:name w:val="Medium Shading 1 Accent 2"/>
    <w:basedOn w:val="12"/>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cPr>
        <w:shd w:val="clear" w:color="auto" w:fill="EFD3D3" w:themeFill="accent2" w:themeFillTint="3F"/>
      </w:tcPr>
    </w:tblStylePr>
    <w:tblStylePr w:type="band1Horz">
      <w:tcPr>
        <w:tcBorders>
          <w:insideH w:val="nil"/>
          <w:insideV w:val="nil"/>
        </w:tcBorders>
        <w:shd w:val="clear" w:color="auto" w:fill="EFD3D3" w:themeFill="accent2" w:themeFillTint="3F"/>
      </w:tcPr>
    </w:tblStylePr>
    <w:tblStylePr w:type="band2Horz">
      <w:tcPr>
        <w:tcBorders>
          <w:insideH w:val="nil"/>
          <w:insideV w:val="nil"/>
        </w:tcBorders>
      </w:tcPr>
    </w:tblStylePr>
  </w:style>
  <w:style w:type="table" w:styleId="90">
    <w:name w:val="Medium Shading 1 Accent 3"/>
    <w:basedOn w:val="12"/>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cPr>
        <w:shd w:val="clear" w:color="auto" w:fill="E6EED5" w:themeFill="accent3" w:themeFillTint="3F"/>
      </w:tcPr>
    </w:tblStylePr>
    <w:tblStylePr w:type="band1Horz">
      <w:tcPr>
        <w:tcBorders>
          <w:insideH w:val="nil"/>
          <w:insideV w:val="nil"/>
        </w:tcBorders>
        <w:shd w:val="clear" w:color="auto" w:fill="E6EED5" w:themeFill="accent3" w:themeFillTint="3F"/>
      </w:tcPr>
    </w:tblStylePr>
    <w:tblStylePr w:type="band2Horz">
      <w:tcPr>
        <w:tcBorders>
          <w:insideH w:val="nil"/>
          <w:insideV w:val="nil"/>
        </w:tcBorders>
      </w:tcPr>
    </w:tblStylePr>
  </w:style>
  <w:style w:type="table" w:styleId="91">
    <w:name w:val="Medium Shading 1 Accent 4"/>
    <w:basedOn w:val="12"/>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cPr>
        <w:shd w:val="clear" w:color="auto" w:fill="DFD8E8" w:themeFill="accent4" w:themeFillTint="3F"/>
      </w:tcPr>
    </w:tblStylePr>
    <w:tblStylePr w:type="band1Horz">
      <w:tcPr>
        <w:tcBorders>
          <w:insideH w:val="nil"/>
          <w:insideV w:val="nil"/>
        </w:tcBorders>
        <w:shd w:val="clear" w:color="auto" w:fill="DFD8E8" w:themeFill="accent4" w:themeFillTint="3F"/>
      </w:tcPr>
    </w:tblStylePr>
    <w:tblStylePr w:type="band2Horz">
      <w:tcPr>
        <w:tcBorders>
          <w:insideH w:val="nil"/>
          <w:insideV w:val="nil"/>
        </w:tcBorders>
      </w:tcPr>
    </w:tblStylePr>
  </w:style>
  <w:style w:type="table" w:styleId="92">
    <w:name w:val="Medium Shading 1 Accent 5"/>
    <w:basedOn w:val="12"/>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cPr>
        <w:shd w:val="clear" w:color="auto" w:fill="D2EAF0" w:themeFill="accent5" w:themeFillTint="3F"/>
      </w:tcPr>
    </w:tblStylePr>
    <w:tblStylePr w:type="band1Horz">
      <w:tcPr>
        <w:tcBorders>
          <w:insideH w:val="nil"/>
          <w:insideV w:val="nil"/>
        </w:tcBorders>
        <w:shd w:val="clear" w:color="auto" w:fill="D2EAF0" w:themeFill="accent5" w:themeFillTint="3F"/>
      </w:tcPr>
    </w:tblStylePr>
    <w:tblStylePr w:type="band2Horz">
      <w:tcPr>
        <w:tcBorders>
          <w:insideH w:val="nil"/>
          <w:insideV w:val="nil"/>
        </w:tcBorders>
      </w:tcPr>
    </w:tblStylePr>
  </w:style>
  <w:style w:type="table" w:styleId="93">
    <w:name w:val="Medium Shading 1 Accent 6"/>
    <w:basedOn w:val="12"/>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cPr>
        <w:shd w:val="clear" w:color="auto" w:fill="FDE5D1" w:themeFill="accent6" w:themeFillTint="3F"/>
      </w:tcPr>
    </w:tblStylePr>
    <w:tblStylePr w:type="band1Horz">
      <w:tcPr>
        <w:tcBorders>
          <w:insideH w:val="nil"/>
          <w:insideV w:val="nil"/>
        </w:tcBorders>
        <w:shd w:val="clear" w:color="auto" w:fill="FDE5D1" w:themeFill="accent6" w:themeFillTint="3F"/>
      </w:tcPr>
    </w:tblStylePr>
    <w:tblStylePr w:type="band2Horz">
      <w:tcPr>
        <w:tcBorders>
          <w:insideH w:val="nil"/>
          <w:insideV w:val="nil"/>
        </w:tcBorders>
      </w:tcPr>
    </w:tblStylePr>
  </w:style>
  <w:style w:type="table" w:styleId="94">
    <w:name w:val="Medium Shading 2"/>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000000" w:themeFill="tex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95">
    <w:name w:val="Medium Shading 2 Accent 1"/>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4F81BD" w:themeFill="accen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96">
    <w:name w:val="Medium Shading 2 Accent 2"/>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C0504D" w:themeFill="accent2"/>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97">
    <w:name w:val="Medium Shading 2 Accent 3"/>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9BBB59" w:themeFill="accent3"/>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98">
    <w:name w:val="Medium Shading 2 Accent 4"/>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8064A2" w:themeFill="accent4"/>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99">
    <w:name w:val="Medium Shading 2 Accent 5"/>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4BACC6" w:themeFill="accent5"/>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100">
    <w:name w:val="Medium Shading 2 Accent 6"/>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F79646" w:themeFill="accent6"/>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101">
    <w:name w:val="Medium List 1"/>
    <w:basedOn w:val="12"/>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000000" w:themeColor="text1" w:sz="8" w:space="0"/>
        </w:tcBorders>
      </w:tcPr>
    </w:tblStylePr>
    <w:tblStylePr w:type="lastRow">
      <w:rPr>
        <w:b/>
        <w:bCs/>
        <w:color w:val="1F497D" w:themeColor="text2"/>
        <w14:textFill>
          <w14:solidFill>
            <w14:schemeClr w14:val="tx2"/>
          </w14:solidFill>
        </w14:textFill>
      </w:rPr>
      <w:tcPr>
        <w:tcBorders>
          <w:top w:val="single" w:color="000000" w:themeColor="text1" w:sz="8" w:space="0"/>
          <w:bottom w:val="single" w:color="000000" w:themeColor="text1" w:sz="8" w:space="0"/>
        </w:tcBorders>
      </w:tcPr>
    </w:tblStylePr>
    <w:tblStylePr w:type="firstCol">
      <w:rPr>
        <w:b/>
        <w:bCs/>
      </w:rPr>
    </w:tblStylePr>
    <w:tblStylePr w:type="lastCol">
      <w:rPr>
        <w:b/>
        <w:bCs/>
      </w:rPr>
      <w:tcPr>
        <w:tcBorders>
          <w:top w:val="single" w:color="000000" w:themeColor="text1" w:sz="8" w:space="0"/>
          <w:bottom w:val="single" w:color="000000" w:themeColor="text1" w:sz="8" w:space="0"/>
        </w:tcBorders>
      </w:tcPr>
    </w:tblStylePr>
    <w:tblStylePr w:type="band1Vert">
      <w:tcPr>
        <w:shd w:val="clear" w:color="auto" w:fill="BFBFBF" w:themeFill="text1" w:themeFillTint="3F"/>
      </w:tcPr>
    </w:tblStylePr>
    <w:tblStylePr w:type="band1Horz">
      <w:tcPr>
        <w:shd w:val="clear" w:color="auto" w:fill="BFBFBF" w:themeFill="text1" w:themeFillTint="3F"/>
      </w:tcPr>
    </w:tblStylePr>
  </w:style>
  <w:style w:type="table" w:styleId="102">
    <w:name w:val="Medium List 1 Accent 1"/>
    <w:basedOn w:val="12"/>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4F81BD" w:themeColor="accent1" w:sz="8" w:space="0"/>
        </w:tcBorders>
      </w:tcPr>
    </w:tblStylePr>
    <w:tblStylePr w:type="lastRow">
      <w:rPr>
        <w:b/>
        <w:bCs/>
        <w:color w:val="1F497D" w:themeColor="text2"/>
        <w14:textFill>
          <w14:solidFill>
            <w14:schemeClr w14:val="tx2"/>
          </w14:solidFill>
        </w14:textFill>
      </w:rPr>
      <w:tcPr>
        <w:tcBorders>
          <w:top w:val="single" w:color="4F81BD" w:themeColor="accent1" w:sz="8" w:space="0"/>
          <w:bottom w:val="single" w:color="4F81BD" w:themeColor="accent1" w:sz="8" w:space="0"/>
        </w:tcBorders>
      </w:tcPr>
    </w:tblStylePr>
    <w:tblStylePr w:type="firstCol">
      <w:rPr>
        <w:b/>
        <w:bCs/>
      </w:rPr>
    </w:tblStylePr>
    <w:tblStylePr w:type="lastCol">
      <w:rPr>
        <w:b/>
        <w:bCs/>
      </w:rPr>
      <w:tcPr>
        <w:tcBorders>
          <w:top w:val="single" w:color="4F81BD" w:themeColor="accent1" w:sz="8" w:space="0"/>
          <w:bottom w:val="single" w:color="4F81BD" w:themeColor="accent1" w:sz="8" w:space="0"/>
        </w:tcBorders>
      </w:tcPr>
    </w:tblStylePr>
    <w:tblStylePr w:type="band1Vert">
      <w:tcPr>
        <w:shd w:val="clear" w:color="auto" w:fill="D3DFEE" w:themeFill="accent1" w:themeFillTint="3F"/>
      </w:tcPr>
    </w:tblStylePr>
    <w:tblStylePr w:type="band1Horz">
      <w:tcPr>
        <w:shd w:val="clear" w:color="auto" w:fill="D3DFEE" w:themeFill="accent1" w:themeFillTint="3F"/>
      </w:tcPr>
    </w:tblStylePr>
  </w:style>
  <w:style w:type="table" w:styleId="103">
    <w:name w:val="Medium List 1 Accent 2"/>
    <w:basedOn w:val="12"/>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C0504D" w:themeColor="accent2" w:sz="8" w:space="0"/>
        </w:tcBorders>
      </w:tcPr>
    </w:tblStylePr>
    <w:tblStylePr w:type="lastRow">
      <w:rPr>
        <w:b/>
        <w:bCs/>
        <w:color w:val="1F497D" w:themeColor="text2"/>
        <w14:textFill>
          <w14:solidFill>
            <w14:schemeClr w14:val="tx2"/>
          </w14:solidFill>
        </w14:textFill>
      </w:rPr>
      <w:tcPr>
        <w:tcBorders>
          <w:top w:val="single" w:color="C0504D" w:themeColor="accent2" w:sz="8" w:space="0"/>
          <w:bottom w:val="single" w:color="C0504D" w:themeColor="accent2" w:sz="8" w:space="0"/>
        </w:tcBorders>
      </w:tcPr>
    </w:tblStylePr>
    <w:tblStylePr w:type="firstCol">
      <w:rPr>
        <w:b/>
        <w:bCs/>
      </w:rPr>
    </w:tblStylePr>
    <w:tblStylePr w:type="lastCol">
      <w:rPr>
        <w:b/>
        <w:bCs/>
      </w:rPr>
      <w:tcPr>
        <w:tcBorders>
          <w:top w:val="single" w:color="C0504D" w:themeColor="accent2" w:sz="8" w:space="0"/>
          <w:bottom w:val="single" w:color="C0504D" w:themeColor="accent2" w:sz="8" w:space="0"/>
        </w:tcBorders>
      </w:tcPr>
    </w:tblStylePr>
    <w:tblStylePr w:type="band1Vert">
      <w:tcPr>
        <w:shd w:val="clear" w:color="auto" w:fill="EFD3D3" w:themeFill="accent2" w:themeFillTint="3F"/>
      </w:tcPr>
    </w:tblStylePr>
    <w:tblStylePr w:type="band1Horz">
      <w:tcPr>
        <w:shd w:val="clear" w:color="auto" w:fill="EFD3D3" w:themeFill="accent2" w:themeFillTint="3F"/>
      </w:tcPr>
    </w:tblStylePr>
  </w:style>
  <w:style w:type="table" w:styleId="104">
    <w:name w:val="Medium List 1 Accent 3"/>
    <w:basedOn w:val="12"/>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9BBB59" w:themeColor="accent3" w:sz="8" w:space="0"/>
        </w:tcBorders>
      </w:tcPr>
    </w:tblStylePr>
    <w:tblStylePr w:type="lastRow">
      <w:rPr>
        <w:b/>
        <w:bCs/>
        <w:color w:val="1F497D" w:themeColor="text2"/>
        <w14:textFill>
          <w14:solidFill>
            <w14:schemeClr w14:val="tx2"/>
          </w14:solidFill>
        </w14:textFill>
      </w:rPr>
      <w:tcPr>
        <w:tcBorders>
          <w:top w:val="single" w:color="9BBB59" w:themeColor="accent3" w:sz="8" w:space="0"/>
          <w:bottom w:val="single" w:color="9BBB59" w:themeColor="accent3" w:sz="8" w:space="0"/>
        </w:tcBorders>
      </w:tcPr>
    </w:tblStylePr>
    <w:tblStylePr w:type="firstCol">
      <w:rPr>
        <w:b/>
        <w:bCs/>
      </w:rPr>
    </w:tblStylePr>
    <w:tblStylePr w:type="lastCol">
      <w:rPr>
        <w:b/>
        <w:bCs/>
      </w:rPr>
      <w:tcPr>
        <w:tcBorders>
          <w:top w:val="single" w:color="9BBB59" w:themeColor="accent3" w:sz="8" w:space="0"/>
          <w:bottom w:val="single" w:color="9BBB59" w:themeColor="accent3" w:sz="8" w:space="0"/>
        </w:tcBorders>
      </w:tcPr>
    </w:tblStylePr>
    <w:tblStylePr w:type="band1Vert">
      <w:tcPr>
        <w:shd w:val="clear" w:color="auto" w:fill="E6EED5" w:themeFill="accent3" w:themeFillTint="3F"/>
      </w:tcPr>
    </w:tblStylePr>
    <w:tblStylePr w:type="band1Horz">
      <w:tcPr>
        <w:shd w:val="clear" w:color="auto" w:fill="E6EED5" w:themeFill="accent3" w:themeFillTint="3F"/>
      </w:tcPr>
    </w:tblStylePr>
  </w:style>
  <w:style w:type="table" w:styleId="105">
    <w:name w:val="Medium List 1 Accent 4"/>
    <w:basedOn w:val="12"/>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8064A2" w:themeColor="accent4" w:sz="8" w:space="0"/>
        </w:tcBorders>
      </w:tcPr>
    </w:tblStylePr>
    <w:tblStylePr w:type="lastRow">
      <w:rPr>
        <w:b/>
        <w:bCs/>
        <w:color w:val="1F497D" w:themeColor="text2"/>
        <w14:textFill>
          <w14:solidFill>
            <w14:schemeClr w14:val="tx2"/>
          </w14:solidFill>
        </w14:textFill>
      </w:rPr>
      <w:tcPr>
        <w:tcBorders>
          <w:top w:val="single" w:color="8064A2" w:themeColor="accent4" w:sz="8" w:space="0"/>
          <w:bottom w:val="single" w:color="8064A2" w:themeColor="accent4" w:sz="8" w:space="0"/>
        </w:tcBorders>
      </w:tcPr>
    </w:tblStylePr>
    <w:tblStylePr w:type="firstCol">
      <w:rPr>
        <w:b/>
        <w:bCs/>
      </w:rPr>
    </w:tblStylePr>
    <w:tblStylePr w:type="lastCol">
      <w:rPr>
        <w:b/>
        <w:bCs/>
      </w:rPr>
      <w:tcPr>
        <w:tcBorders>
          <w:top w:val="single" w:color="8064A2" w:themeColor="accent4" w:sz="8" w:space="0"/>
          <w:bottom w:val="single" w:color="8064A2" w:themeColor="accent4" w:sz="8" w:space="0"/>
        </w:tcBorders>
      </w:tcPr>
    </w:tblStylePr>
    <w:tblStylePr w:type="band1Vert">
      <w:tcPr>
        <w:shd w:val="clear" w:color="auto" w:fill="DFD8E8" w:themeFill="accent4" w:themeFillTint="3F"/>
      </w:tcPr>
    </w:tblStylePr>
    <w:tblStylePr w:type="band1Horz">
      <w:tcPr>
        <w:shd w:val="clear" w:color="auto" w:fill="DFD8E8" w:themeFill="accent4" w:themeFillTint="3F"/>
      </w:tcPr>
    </w:tblStylePr>
  </w:style>
  <w:style w:type="table" w:styleId="106">
    <w:name w:val="Medium List 1 Accent 5"/>
    <w:basedOn w:val="12"/>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4BACC6" w:themeColor="accent5" w:sz="8" w:space="0"/>
        </w:tcBorders>
      </w:tcPr>
    </w:tblStylePr>
    <w:tblStylePr w:type="lastRow">
      <w:rPr>
        <w:b/>
        <w:bCs/>
        <w:color w:val="1F497D" w:themeColor="text2"/>
        <w14:textFill>
          <w14:solidFill>
            <w14:schemeClr w14:val="tx2"/>
          </w14:solidFill>
        </w14:textFill>
      </w:rPr>
      <w:tcPr>
        <w:tcBorders>
          <w:top w:val="single" w:color="4BACC6" w:themeColor="accent5" w:sz="8" w:space="0"/>
          <w:bottom w:val="single" w:color="4BACC6" w:themeColor="accent5" w:sz="8" w:space="0"/>
        </w:tcBorders>
      </w:tcPr>
    </w:tblStylePr>
    <w:tblStylePr w:type="firstCol">
      <w:rPr>
        <w:b/>
        <w:bCs/>
      </w:rPr>
    </w:tblStylePr>
    <w:tblStylePr w:type="lastCol">
      <w:rPr>
        <w:b/>
        <w:bCs/>
      </w:rPr>
      <w:tcPr>
        <w:tcBorders>
          <w:top w:val="single" w:color="4BACC6" w:themeColor="accent5" w:sz="8" w:space="0"/>
          <w:bottom w:val="single" w:color="4BACC6" w:themeColor="accent5" w:sz="8" w:space="0"/>
        </w:tcBorders>
      </w:tcPr>
    </w:tblStylePr>
    <w:tblStylePr w:type="band1Vert">
      <w:tcPr>
        <w:shd w:val="clear" w:color="auto" w:fill="D2EAF0" w:themeFill="accent5" w:themeFillTint="3F"/>
      </w:tcPr>
    </w:tblStylePr>
    <w:tblStylePr w:type="band1Horz">
      <w:tcPr>
        <w:shd w:val="clear" w:color="auto" w:fill="D2EAF0" w:themeFill="accent5" w:themeFillTint="3F"/>
      </w:tcPr>
    </w:tblStylePr>
  </w:style>
  <w:style w:type="table" w:styleId="107">
    <w:name w:val="Medium List 1 Accent 6"/>
    <w:basedOn w:val="12"/>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F79646" w:themeColor="accent6" w:sz="8" w:space="0"/>
        </w:tcBorders>
      </w:tcPr>
    </w:tblStylePr>
    <w:tblStylePr w:type="lastRow">
      <w:rPr>
        <w:b/>
        <w:bCs/>
        <w:color w:val="1F497D" w:themeColor="text2"/>
        <w14:textFill>
          <w14:solidFill>
            <w14:schemeClr w14:val="tx2"/>
          </w14:solidFill>
        </w14:textFill>
      </w:rPr>
      <w:tcPr>
        <w:tcBorders>
          <w:top w:val="single" w:color="F79646" w:themeColor="accent6" w:sz="8" w:space="0"/>
          <w:bottom w:val="single" w:color="F79646" w:themeColor="accent6" w:sz="8" w:space="0"/>
        </w:tcBorders>
      </w:tcPr>
    </w:tblStylePr>
    <w:tblStylePr w:type="firstCol">
      <w:rPr>
        <w:b/>
        <w:bCs/>
      </w:rPr>
    </w:tblStylePr>
    <w:tblStylePr w:type="lastCol">
      <w:rPr>
        <w:b/>
        <w:bCs/>
      </w:rPr>
      <w:tcPr>
        <w:tcBorders>
          <w:top w:val="single" w:color="F79646" w:themeColor="accent6" w:sz="8" w:space="0"/>
          <w:bottom w:val="single" w:color="F79646" w:themeColor="accent6" w:sz="8" w:space="0"/>
        </w:tcBorders>
      </w:tcPr>
    </w:tblStylePr>
    <w:tblStylePr w:type="band1Vert">
      <w:tcPr>
        <w:shd w:val="clear" w:color="auto" w:fill="FDE5D1" w:themeFill="accent6" w:themeFillTint="3F"/>
      </w:tcPr>
    </w:tblStylePr>
    <w:tblStylePr w:type="band1Horz">
      <w:tcPr>
        <w:shd w:val="clear" w:color="auto" w:fill="FDE5D1" w:themeFill="accent6" w:themeFillTint="3F"/>
      </w:tcPr>
    </w:tblStylePr>
  </w:style>
  <w:style w:type="table" w:styleId="108">
    <w:name w:val="Medium List 2"/>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cPr>
        <w:tcBorders>
          <w:top w:val="nil"/>
          <w:left w:val="nil"/>
          <w:bottom w:val="single" w:color="000000" w:themeColor="text1" w:sz="24" w:space="0"/>
          <w:right w:val="nil"/>
          <w:insideH w:val="nil"/>
          <w:insideV w:val="nil"/>
        </w:tcBorders>
        <w:shd w:val="clear" w:color="auto" w:fill="FFFFFF" w:themeFill="background1"/>
      </w:tcPr>
    </w:tblStylePr>
    <w:tblStylePr w:type="lastRow">
      <w:tcPr>
        <w:tcBorders>
          <w:top w:val="single" w:color="000000" w:themeColor="text1"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000000" w:themeColor="text1" w:sz="8" w:space="0"/>
          <w:insideH w:val="nil"/>
          <w:insideV w:val="nil"/>
        </w:tcBorders>
        <w:shd w:val="clear" w:color="auto" w:fill="FFFFFF" w:themeFill="background1"/>
      </w:tcPr>
    </w:tblStylePr>
    <w:tblStylePr w:type="lastCol">
      <w:tcPr>
        <w:tcBorders>
          <w:top w:val="nil"/>
          <w:left w:val="single" w:color="000000" w:themeColor="text1"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BFBFBF" w:themeFill="text1" w:themeFillTint="3F"/>
      </w:tcPr>
    </w:tblStylePr>
    <w:tblStylePr w:type="band1Horz">
      <w:tcPr>
        <w:tcBorders>
          <w:top w:val="nil"/>
          <w:bottom w:val="nil"/>
          <w:insideH w:val="nil"/>
          <w:insideV w:val="nil"/>
        </w:tcBorders>
        <w:shd w:val="clear" w:color="auto" w:fill="BFBFBF" w:themeFill="text1" w:themeFillTint="3F"/>
      </w:tcPr>
    </w:tblStylePr>
    <w:tblStylePr w:type="nwCell">
      <w:tcPr>
        <w:shd w:val="clear" w:color="auto" w:fill="FFFFFF" w:themeFill="background1"/>
      </w:tcPr>
    </w:tblStylePr>
    <w:tblStylePr w:type="swCell">
      <w:tcPr>
        <w:tcBorders>
          <w:top w:val="nil"/>
        </w:tcBorders>
      </w:tcPr>
    </w:tblStylePr>
  </w:style>
  <w:style w:type="table" w:styleId="109">
    <w:name w:val="Medium List 2 Accent 1"/>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cPr>
        <w:tcBorders>
          <w:top w:val="nil"/>
          <w:left w:val="nil"/>
          <w:bottom w:val="single" w:color="4F81BD" w:themeColor="accent1" w:sz="24" w:space="0"/>
          <w:right w:val="nil"/>
          <w:insideH w:val="nil"/>
          <w:insideV w:val="nil"/>
        </w:tcBorders>
        <w:shd w:val="clear" w:color="auto" w:fill="FFFFFF" w:themeFill="background1"/>
      </w:tcPr>
    </w:tblStylePr>
    <w:tblStylePr w:type="lastRow">
      <w:tcPr>
        <w:tcBorders>
          <w:top w:val="single" w:color="4F81BD" w:themeColor="accent1"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4F81BD" w:themeColor="accent1" w:sz="8" w:space="0"/>
          <w:insideH w:val="nil"/>
          <w:insideV w:val="nil"/>
        </w:tcBorders>
        <w:shd w:val="clear" w:color="auto" w:fill="FFFFFF" w:themeFill="background1"/>
      </w:tcPr>
    </w:tblStylePr>
    <w:tblStylePr w:type="lastCol">
      <w:tcPr>
        <w:tcBorders>
          <w:top w:val="nil"/>
          <w:left w:val="single" w:color="4F81BD" w:themeColor="accent1"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3DFEE" w:themeFill="accent1" w:themeFillTint="3F"/>
      </w:tcPr>
    </w:tblStylePr>
    <w:tblStylePr w:type="band1Horz">
      <w:tcPr>
        <w:tcBorders>
          <w:top w:val="nil"/>
          <w:bottom w:val="nil"/>
          <w:insideH w:val="nil"/>
          <w:insideV w:val="nil"/>
        </w:tcBorders>
        <w:shd w:val="clear" w:color="auto" w:fill="D3DFEE" w:themeFill="accent1" w:themeFillTint="3F"/>
      </w:tcPr>
    </w:tblStylePr>
    <w:tblStylePr w:type="nwCell">
      <w:tcPr>
        <w:shd w:val="clear" w:color="auto" w:fill="FFFFFF" w:themeFill="background1"/>
      </w:tcPr>
    </w:tblStylePr>
    <w:tblStylePr w:type="swCell">
      <w:tcPr>
        <w:tcBorders>
          <w:top w:val="nil"/>
        </w:tcBorders>
      </w:tcPr>
    </w:tblStylePr>
  </w:style>
  <w:style w:type="table" w:styleId="110">
    <w:name w:val="Medium List 2 Accent 2"/>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cPr>
        <w:tcBorders>
          <w:top w:val="nil"/>
          <w:left w:val="nil"/>
          <w:bottom w:val="single" w:color="C0504D" w:themeColor="accent2" w:sz="24" w:space="0"/>
          <w:right w:val="nil"/>
          <w:insideH w:val="nil"/>
          <w:insideV w:val="nil"/>
        </w:tcBorders>
        <w:shd w:val="clear" w:color="auto" w:fill="FFFFFF" w:themeFill="background1"/>
      </w:tcPr>
    </w:tblStylePr>
    <w:tblStylePr w:type="lastRow">
      <w:tcPr>
        <w:tcBorders>
          <w:top w:val="single" w:color="C0504D" w:themeColor="accent2"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C0504D" w:themeColor="accent2" w:sz="8" w:space="0"/>
          <w:insideH w:val="nil"/>
          <w:insideV w:val="nil"/>
        </w:tcBorders>
        <w:shd w:val="clear" w:color="auto" w:fill="FFFFFF" w:themeFill="background1"/>
      </w:tcPr>
    </w:tblStylePr>
    <w:tblStylePr w:type="lastCol">
      <w:tcPr>
        <w:tcBorders>
          <w:top w:val="nil"/>
          <w:left w:val="single" w:color="C0504D" w:themeColor="accent2"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EFD3D3" w:themeFill="accent2" w:themeFillTint="3F"/>
      </w:tcPr>
    </w:tblStylePr>
    <w:tblStylePr w:type="band1Horz">
      <w:tcPr>
        <w:tcBorders>
          <w:top w:val="nil"/>
          <w:bottom w:val="nil"/>
          <w:insideH w:val="nil"/>
          <w:insideV w:val="nil"/>
        </w:tcBorders>
        <w:shd w:val="clear" w:color="auto" w:fill="EFD3D3" w:themeFill="accent2" w:themeFillTint="3F"/>
      </w:tcPr>
    </w:tblStylePr>
    <w:tblStylePr w:type="nwCell">
      <w:tcPr>
        <w:shd w:val="clear" w:color="auto" w:fill="FFFFFF" w:themeFill="background1"/>
      </w:tcPr>
    </w:tblStylePr>
    <w:tblStylePr w:type="swCell">
      <w:tcPr>
        <w:tcBorders>
          <w:top w:val="nil"/>
        </w:tcBorders>
      </w:tcPr>
    </w:tblStylePr>
  </w:style>
  <w:style w:type="table" w:styleId="111">
    <w:name w:val="Medium List 2 Accent 3"/>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cPr>
        <w:tcBorders>
          <w:top w:val="nil"/>
          <w:left w:val="nil"/>
          <w:bottom w:val="single" w:color="9BBB59" w:themeColor="accent3" w:sz="24" w:space="0"/>
          <w:right w:val="nil"/>
          <w:insideH w:val="nil"/>
          <w:insideV w:val="nil"/>
        </w:tcBorders>
        <w:shd w:val="clear" w:color="auto" w:fill="FFFFFF" w:themeFill="background1"/>
      </w:tcPr>
    </w:tblStylePr>
    <w:tblStylePr w:type="lastRow">
      <w:tcPr>
        <w:tcBorders>
          <w:top w:val="single" w:color="9BBB59" w:themeColor="accent3"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9BBB59" w:themeColor="accent3" w:sz="8" w:space="0"/>
          <w:insideH w:val="nil"/>
          <w:insideV w:val="nil"/>
        </w:tcBorders>
        <w:shd w:val="clear" w:color="auto" w:fill="FFFFFF" w:themeFill="background1"/>
      </w:tcPr>
    </w:tblStylePr>
    <w:tblStylePr w:type="lastCol">
      <w:tcPr>
        <w:tcBorders>
          <w:top w:val="nil"/>
          <w:left w:val="single" w:color="9BBB59" w:themeColor="accent3"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E6EED5" w:themeFill="accent3" w:themeFillTint="3F"/>
      </w:tcPr>
    </w:tblStylePr>
    <w:tblStylePr w:type="band1Horz">
      <w:tcPr>
        <w:tcBorders>
          <w:top w:val="nil"/>
          <w:bottom w:val="nil"/>
          <w:insideH w:val="nil"/>
          <w:insideV w:val="nil"/>
        </w:tcBorders>
        <w:shd w:val="clear" w:color="auto" w:fill="E6EED5" w:themeFill="accent3" w:themeFillTint="3F"/>
      </w:tcPr>
    </w:tblStylePr>
    <w:tblStylePr w:type="nwCell">
      <w:tcPr>
        <w:shd w:val="clear" w:color="auto" w:fill="FFFFFF" w:themeFill="background1"/>
      </w:tcPr>
    </w:tblStylePr>
    <w:tblStylePr w:type="swCell">
      <w:tcPr>
        <w:tcBorders>
          <w:top w:val="nil"/>
        </w:tcBorders>
      </w:tcPr>
    </w:tblStylePr>
  </w:style>
  <w:style w:type="table" w:styleId="112">
    <w:name w:val="Medium List 2 Accent 4"/>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cPr>
        <w:tcBorders>
          <w:top w:val="nil"/>
          <w:left w:val="nil"/>
          <w:bottom w:val="single" w:color="8064A2" w:themeColor="accent4" w:sz="24" w:space="0"/>
          <w:right w:val="nil"/>
          <w:insideH w:val="nil"/>
          <w:insideV w:val="nil"/>
        </w:tcBorders>
        <w:shd w:val="clear" w:color="auto" w:fill="FFFFFF" w:themeFill="background1"/>
      </w:tcPr>
    </w:tblStylePr>
    <w:tblStylePr w:type="lastRow">
      <w:tcPr>
        <w:tcBorders>
          <w:top w:val="single" w:color="8064A2" w:themeColor="accent4"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8064A2" w:themeColor="accent4" w:sz="8" w:space="0"/>
          <w:insideH w:val="nil"/>
          <w:insideV w:val="nil"/>
        </w:tcBorders>
        <w:shd w:val="clear" w:color="auto" w:fill="FFFFFF" w:themeFill="background1"/>
      </w:tcPr>
    </w:tblStylePr>
    <w:tblStylePr w:type="lastCol">
      <w:tcPr>
        <w:tcBorders>
          <w:top w:val="nil"/>
          <w:left w:val="single" w:color="8064A2" w:themeColor="accent4"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FD8E8" w:themeFill="accent4" w:themeFillTint="3F"/>
      </w:tcPr>
    </w:tblStylePr>
    <w:tblStylePr w:type="band1Horz">
      <w:tcPr>
        <w:tcBorders>
          <w:top w:val="nil"/>
          <w:bottom w:val="nil"/>
          <w:insideH w:val="nil"/>
          <w:insideV w:val="nil"/>
        </w:tcBorders>
        <w:shd w:val="clear" w:color="auto" w:fill="DFD8E8" w:themeFill="accent4" w:themeFillTint="3F"/>
      </w:tcPr>
    </w:tblStylePr>
    <w:tblStylePr w:type="nwCell">
      <w:tcPr>
        <w:shd w:val="clear" w:color="auto" w:fill="FFFFFF" w:themeFill="background1"/>
      </w:tcPr>
    </w:tblStylePr>
    <w:tblStylePr w:type="swCell">
      <w:tcPr>
        <w:tcBorders>
          <w:top w:val="nil"/>
        </w:tcBorders>
      </w:tcPr>
    </w:tblStylePr>
  </w:style>
  <w:style w:type="table" w:styleId="113">
    <w:name w:val="Medium List 2 Accent 5"/>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cPr>
        <w:tcBorders>
          <w:top w:val="nil"/>
          <w:left w:val="nil"/>
          <w:bottom w:val="single" w:color="4BACC6" w:themeColor="accent5" w:sz="24" w:space="0"/>
          <w:right w:val="nil"/>
          <w:insideH w:val="nil"/>
          <w:insideV w:val="nil"/>
        </w:tcBorders>
        <w:shd w:val="clear" w:color="auto" w:fill="FFFFFF" w:themeFill="background1"/>
      </w:tcPr>
    </w:tblStylePr>
    <w:tblStylePr w:type="lastRow">
      <w:tcPr>
        <w:tcBorders>
          <w:top w:val="single" w:color="4BACC6" w:themeColor="accent5"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4BACC6" w:themeColor="accent5" w:sz="8" w:space="0"/>
          <w:insideH w:val="nil"/>
          <w:insideV w:val="nil"/>
        </w:tcBorders>
        <w:shd w:val="clear" w:color="auto" w:fill="FFFFFF" w:themeFill="background1"/>
      </w:tcPr>
    </w:tblStylePr>
    <w:tblStylePr w:type="lastCol">
      <w:tcPr>
        <w:tcBorders>
          <w:top w:val="nil"/>
          <w:left w:val="single" w:color="4BACC6" w:themeColor="accent5"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2EAF0" w:themeFill="accent5" w:themeFillTint="3F"/>
      </w:tcPr>
    </w:tblStylePr>
    <w:tblStylePr w:type="band1Horz">
      <w:tcPr>
        <w:tcBorders>
          <w:top w:val="nil"/>
          <w:bottom w:val="nil"/>
          <w:insideH w:val="nil"/>
          <w:insideV w:val="nil"/>
        </w:tcBorders>
        <w:shd w:val="clear" w:color="auto" w:fill="D2EAF0" w:themeFill="accent5" w:themeFillTint="3F"/>
      </w:tcPr>
    </w:tblStylePr>
    <w:tblStylePr w:type="nwCell">
      <w:tcPr>
        <w:shd w:val="clear" w:color="auto" w:fill="FFFFFF" w:themeFill="background1"/>
      </w:tcPr>
    </w:tblStylePr>
    <w:tblStylePr w:type="swCell">
      <w:tcPr>
        <w:tcBorders>
          <w:top w:val="nil"/>
        </w:tcBorders>
      </w:tcPr>
    </w:tblStylePr>
  </w:style>
  <w:style w:type="table" w:styleId="114">
    <w:name w:val="Medium List 2 Accent 6"/>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cPr>
        <w:tcBorders>
          <w:top w:val="nil"/>
          <w:left w:val="nil"/>
          <w:bottom w:val="single" w:color="F79646" w:themeColor="accent6" w:sz="24" w:space="0"/>
          <w:right w:val="nil"/>
          <w:insideH w:val="nil"/>
          <w:insideV w:val="nil"/>
        </w:tcBorders>
        <w:shd w:val="clear" w:color="auto" w:fill="FFFFFF" w:themeFill="background1"/>
      </w:tcPr>
    </w:tblStylePr>
    <w:tblStylePr w:type="lastRow">
      <w:tcPr>
        <w:tcBorders>
          <w:top w:val="single" w:color="F79646" w:themeColor="accent6"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F79646" w:themeColor="accent6" w:sz="8" w:space="0"/>
          <w:insideH w:val="nil"/>
          <w:insideV w:val="nil"/>
        </w:tcBorders>
        <w:shd w:val="clear" w:color="auto" w:fill="FFFFFF" w:themeFill="background1"/>
      </w:tcPr>
    </w:tblStylePr>
    <w:tblStylePr w:type="lastCol">
      <w:tcPr>
        <w:tcBorders>
          <w:top w:val="nil"/>
          <w:left w:val="single" w:color="F79646" w:themeColor="accent6"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FDE5D1" w:themeFill="accent6" w:themeFillTint="3F"/>
      </w:tcPr>
    </w:tblStylePr>
    <w:tblStylePr w:type="band1Horz">
      <w:tcPr>
        <w:tcBorders>
          <w:top w:val="nil"/>
          <w:bottom w:val="nil"/>
          <w:insideH w:val="nil"/>
          <w:insideV w:val="nil"/>
        </w:tcBorders>
        <w:shd w:val="clear" w:color="auto" w:fill="FDE5D1" w:themeFill="accent6" w:themeFillTint="3F"/>
      </w:tcPr>
    </w:tblStylePr>
    <w:tblStylePr w:type="nwCell">
      <w:tcPr>
        <w:shd w:val="clear" w:color="auto" w:fill="FFFFFF" w:themeFill="background1"/>
      </w:tcPr>
    </w:tblStylePr>
    <w:tblStylePr w:type="swCell">
      <w:tcPr>
        <w:tcBorders>
          <w:top w:val="nil"/>
        </w:tcBorders>
      </w:tcPr>
    </w:tblStylePr>
  </w:style>
  <w:style w:type="table" w:styleId="115">
    <w:name w:val="Medium Grid 1"/>
    <w:basedOn w:val="12"/>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cPr>
        <w:tcBorders>
          <w:top w:val="single" w:color="3F3F3F" w:themeColor="text1" w:themeTint="BF" w:sz="18" w:space="0"/>
        </w:tcBorders>
      </w:tcPr>
    </w:tblStylePr>
    <w:tblStylePr w:type="firstCol">
      <w:rPr>
        <w:b/>
        <w:bCs/>
      </w:rPr>
    </w:tblStylePr>
    <w:tblStylePr w:type="lastCol">
      <w:rPr>
        <w:b/>
        <w:bCs/>
      </w:r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styleId="116">
    <w:name w:val="Medium Grid 1 Accent 1"/>
    <w:basedOn w:val="12"/>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cPr>
        <w:tcBorders>
          <w:top w:val="single" w:color="7BA0CD" w:themeColor="accent1" w:themeTint="BF" w:sz="18" w:space="0"/>
        </w:tcBorders>
      </w:tcPr>
    </w:tblStylePr>
    <w:tblStylePr w:type="firstCol">
      <w:rPr>
        <w:b/>
        <w:bCs/>
      </w:rPr>
    </w:tblStylePr>
    <w:tblStylePr w:type="lastCol">
      <w:rPr>
        <w:b/>
        <w:bCs/>
      </w:rPr>
    </w:tblStylePr>
    <w:tblStylePr w:type="band1Vert">
      <w:tcPr>
        <w:shd w:val="clear" w:color="auto" w:fill="A7C0DE" w:themeFill="accent1" w:themeFillTint="7F"/>
      </w:tcPr>
    </w:tblStylePr>
    <w:tblStylePr w:type="band1Horz">
      <w:tcPr>
        <w:shd w:val="clear" w:color="auto" w:fill="A7C0DE" w:themeFill="accent1" w:themeFillTint="7F"/>
      </w:tcPr>
    </w:tblStylePr>
  </w:style>
  <w:style w:type="table" w:styleId="117">
    <w:name w:val="Medium Grid 1 Accent 2"/>
    <w:basedOn w:val="12"/>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cPr>
        <w:tcBorders>
          <w:top w:val="single" w:color="CF7B79" w:themeColor="accent2" w:themeTint="BF" w:sz="18" w:space="0"/>
        </w:tcBorders>
      </w:tcPr>
    </w:tblStylePr>
    <w:tblStylePr w:type="firstCol">
      <w:rPr>
        <w:b/>
        <w:bCs/>
      </w:rPr>
    </w:tblStylePr>
    <w:tblStylePr w:type="lastCol">
      <w:rPr>
        <w:b/>
        <w:bCs/>
      </w:rPr>
    </w:tblStylePr>
    <w:tblStylePr w:type="band1Vert">
      <w:tcPr>
        <w:shd w:val="clear" w:color="auto" w:fill="DFA7A6" w:themeFill="accent2" w:themeFillTint="7F"/>
      </w:tcPr>
    </w:tblStylePr>
    <w:tblStylePr w:type="band1Horz">
      <w:tcPr>
        <w:shd w:val="clear" w:color="auto" w:fill="DFA7A6" w:themeFill="accent2" w:themeFillTint="7F"/>
      </w:tcPr>
    </w:tblStylePr>
  </w:style>
  <w:style w:type="table" w:styleId="118">
    <w:name w:val="Medium Grid 1 Accent 3"/>
    <w:basedOn w:val="12"/>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cPr>
        <w:tcBorders>
          <w:top w:val="single" w:color="B4CC82" w:themeColor="accent3" w:themeTint="BF" w:sz="18" w:space="0"/>
        </w:tcBorders>
      </w:tcPr>
    </w:tblStylePr>
    <w:tblStylePr w:type="firstCol">
      <w:rPr>
        <w:b/>
        <w:bCs/>
      </w:rPr>
    </w:tblStylePr>
    <w:tblStylePr w:type="lastCol">
      <w:rPr>
        <w:b/>
        <w:bCs/>
      </w:rPr>
    </w:tblStylePr>
    <w:tblStylePr w:type="band1Vert">
      <w:tcPr>
        <w:shd w:val="clear" w:color="auto" w:fill="CDDDAC" w:themeFill="accent3" w:themeFillTint="7F"/>
      </w:tcPr>
    </w:tblStylePr>
    <w:tblStylePr w:type="band1Horz">
      <w:tcPr>
        <w:shd w:val="clear" w:color="auto" w:fill="CDDDAC" w:themeFill="accent3" w:themeFillTint="7F"/>
      </w:tcPr>
    </w:tblStylePr>
  </w:style>
  <w:style w:type="table" w:styleId="119">
    <w:name w:val="Medium Grid 1 Accent 4"/>
    <w:basedOn w:val="12"/>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cPr>
        <w:tcBorders>
          <w:top w:val="single" w:color="9F8AB9" w:themeColor="accent4" w:themeTint="BF" w:sz="18" w:space="0"/>
        </w:tcBorders>
      </w:tcPr>
    </w:tblStylePr>
    <w:tblStylePr w:type="firstCol">
      <w:rPr>
        <w:b/>
        <w:bCs/>
      </w:rPr>
    </w:tblStylePr>
    <w:tblStylePr w:type="lastCol">
      <w:rPr>
        <w:b/>
        <w:bCs/>
      </w:rPr>
    </w:tblStylePr>
    <w:tblStylePr w:type="band1Vert">
      <w:tcPr>
        <w:shd w:val="clear" w:color="auto" w:fill="BFB1D0" w:themeFill="accent4" w:themeFillTint="7F"/>
      </w:tcPr>
    </w:tblStylePr>
    <w:tblStylePr w:type="band1Horz">
      <w:tcPr>
        <w:shd w:val="clear" w:color="auto" w:fill="BFB1D0" w:themeFill="accent4" w:themeFillTint="7F"/>
      </w:tcPr>
    </w:tblStylePr>
  </w:style>
  <w:style w:type="table" w:styleId="120">
    <w:name w:val="Medium Grid 1 Accent 5"/>
    <w:basedOn w:val="12"/>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cPr>
        <w:tcBorders>
          <w:top w:val="single" w:color="78C0D4" w:themeColor="accent5" w:themeTint="BF" w:sz="18" w:space="0"/>
        </w:tcBorders>
      </w:tcPr>
    </w:tblStylePr>
    <w:tblStylePr w:type="firstCol">
      <w:rPr>
        <w:b/>
        <w:bCs/>
      </w:rPr>
    </w:tblStylePr>
    <w:tblStylePr w:type="lastCol">
      <w:rPr>
        <w:b/>
        <w:bCs/>
      </w:rPr>
    </w:tblStylePr>
    <w:tblStylePr w:type="band1Vert">
      <w:tcPr>
        <w:shd w:val="clear" w:color="auto" w:fill="A5D5E2" w:themeFill="accent5" w:themeFillTint="7F"/>
      </w:tcPr>
    </w:tblStylePr>
    <w:tblStylePr w:type="band1Horz">
      <w:tcPr>
        <w:shd w:val="clear" w:color="auto" w:fill="A5D5E2" w:themeFill="accent5" w:themeFillTint="7F"/>
      </w:tcPr>
    </w:tblStylePr>
  </w:style>
  <w:style w:type="table" w:styleId="121">
    <w:name w:val="Medium Grid 1 Accent 6"/>
    <w:basedOn w:val="12"/>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cPr>
        <w:tcBorders>
          <w:top w:val="single" w:color="F9B074" w:themeColor="accent6" w:themeTint="BF" w:sz="18" w:space="0"/>
        </w:tcBorders>
      </w:tcPr>
    </w:tblStylePr>
    <w:tblStylePr w:type="firstCol">
      <w:rPr>
        <w:b/>
        <w:bCs/>
      </w:rPr>
    </w:tblStylePr>
    <w:tblStylePr w:type="lastCol">
      <w:rPr>
        <w:b/>
        <w:bCs/>
      </w:rPr>
    </w:tblStylePr>
    <w:tblStylePr w:type="band1Vert">
      <w:tcPr>
        <w:shd w:val="clear" w:color="auto" w:fill="FBCAA2" w:themeFill="accent6" w:themeFillTint="7F"/>
      </w:tcPr>
    </w:tblStylePr>
    <w:tblStylePr w:type="band1Horz">
      <w:tcPr>
        <w:shd w:val="clear" w:color="auto" w:fill="FBCAA2" w:themeFill="accent6" w:themeFillTint="7F"/>
      </w:tcPr>
    </w:tblStylePr>
  </w:style>
  <w:style w:type="table" w:styleId="122">
    <w:name w:val="Medium Grid 2"/>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cPr>
        <w:shd w:val="clear" w:color="auto" w:fill="E5E5E5" w:themeFill="tex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CCCCCC" w:themeFill="text1" w:themeFillTint="33"/>
      </w:tcPr>
    </w:tblStylePr>
    <w:tblStylePr w:type="band1Vert">
      <w:tcPr>
        <w:shd w:val="clear" w:color="auto" w:fill="7F7F7F" w:themeFill="text1" w:themeFillTint="7F"/>
      </w:tcPr>
    </w:tblStylePr>
    <w:tblStylePr w:type="band1Horz">
      <w:tcPr>
        <w:tcBorders>
          <w:insideH w:val="single" w:sz="6" w:space="0"/>
          <w:insideV w:val="single" w:sz="6" w:space="0"/>
        </w:tcBorders>
        <w:shd w:val="clear" w:color="auto" w:fill="7F7F7F" w:themeFill="text1" w:themeFillTint="7F"/>
      </w:tcPr>
    </w:tblStylePr>
    <w:tblStylePr w:type="nwCell">
      <w:tcPr>
        <w:shd w:val="clear" w:color="auto" w:fill="FFFFFF" w:themeFill="background1"/>
      </w:tcPr>
    </w:tblStylePr>
  </w:style>
  <w:style w:type="table" w:styleId="123">
    <w:name w:val="Medium Grid 2 Accent 1"/>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cPr>
        <w:shd w:val="clear" w:color="auto" w:fill="EDF2F8" w:themeFill="accen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DBE5F1" w:themeFill="accent1" w:themeFillTint="33"/>
      </w:tcPr>
    </w:tblStylePr>
    <w:tblStylePr w:type="band1Vert">
      <w:tcPr>
        <w:shd w:val="clear" w:color="auto" w:fill="A7C0DE" w:themeFill="accent1" w:themeFillTint="7F"/>
      </w:tcPr>
    </w:tblStylePr>
    <w:tblStylePr w:type="band1Horz">
      <w:tcPr>
        <w:tcBorders>
          <w:insideH w:val="single" w:sz="6" w:space="0"/>
          <w:insideV w:val="single" w:sz="6" w:space="0"/>
        </w:tcBorders>
        <w:shd w:val="clear" w:color="auto" w:fill="A7C0DE" w:themeFill="accent1" w:themeFillTint="7F"/>
      </w:tcPr>
    </w:tblStylePr>
    <w:tblStylePr w:type="nwCell">
      <w:tcPr>
        <w:shd w:val="clear" w:color="auto" w:fill="FFFFFF" w:themeFill="background1"/>
      </w:tcPr>
    </w:tblStylePr>
  </w:style>
  <w:style w:type="table" w:styleId="124">
    <w:name w:val="Medium Grid 2 Accent 2"/>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cPr>
        <w:shd w:val="clear" w:color="auto" w:fill="F8EDED" w:themeFill="accent2"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F2DBDB" w:themeFill="accent2" w:themeFillTint="33"/>
      </w:tcPr>
    </w:tblStylePr>
    <w:tblStylePr w:type="band1Vert">
      <w:tcPr>
        <w:shd w:val="clear" w:color="auto" w:fill="DFA7A6" w:themeFill="accent2" w:themeFillTint="7F"/>
      </w:tcPr>
    </w:tblStylePr>
    <w:tblStylePr w:type="band1Horz">
      <w:tcPr>
        <w:tcBorders>
          <w:insideH w:val="single" w:sz="6" w:space="0"/>
          <w:insideV w:val="single" w:sz="6" w:space="0"/>
        </w:tcBorders>
        <w:shd w:val="clear" w:color="auto" w:fill="DFA7A6" w:themeFill="accent2" w:themeFillTint="7F"/>
      </w:tcPr>
    </w:tblStylePr>
    <w:tblStylePr w:type="nwCell">
      <w:tcPr>
        <w:shd w:val="clear" w:color="auto" w:fill="FFFFFF" w:themeFill="background1"/>
      </w:tcPr>
    </w:tblStylePr>
  </w:style>
  <w:style w:type="table" w:styleId="125">
    <w:name w:val="Medium Grid 2 Accent 3"/>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cPr>
        <w:shd w:val="clear" w:color="auto" w:fill="F5F8EE" w:themeFill="accent3"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EAF1DD" w:themeFill="accent3" w:themeFillTint="33"/>
      </w:tcPr>
    </w:tblStylePr>
    <w:tblStylePr w:type="band1Vert">
      <w:tcPr>
        <w:shd w:val="clear" w:color="auto" w:fill="CDDDAC" w:themeFill="accent3" w:themeFillTint="7F"/>
      </w:tcPr>
    </w:tblStylePr>
    <w:tblStylePr w:type="band1Horz">
      <w:tcPr>
        <w:tcBorders>
          <w:insideH w:val="single" w:sz="6" w:space="0"/>
          <w:insideV w:val="single" w:sz="6" w:space="0"/>
        </w:tcBorders>
        <w:shd w:val="clear" w:color="auto" w:fill="CDDDAC" w:themeFill="accent3" w:themeFillTint="7F"/>
      </w:tcPr>
    </w:tblStylePr>
    <w:tblStylePr w:type="nwCell">
      <w:tcPr>
        <w:shd w:val="clear" w:color="auto" w:fill="FFFFFF" w:themeFill="background1"/>
      </w:tcPr>
    </w:tblStylePr>
  </w:style>
  <w:style w:type="table" w:styleId="126">
    <w:name w:val="Medium Grid 2 Accent 4"/>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cPr>
        <w:shd w:val="clear" w:color="auto" w:fill="F2EFF5" w:themeFill="accent4"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E5DFEC" w:themeFill="accent4" w:themeFillTint="33"/>
      </w:tcPr>
    </w:tblStylePr>
    <w:tblStylePr w:type="band1Vert">
      <w:tcPr>
        <w:shd w:val="clear" w:color="auto" w:fill="BFB1D0" w:themeFill="accent4" w:themeFillTint="7F"/>
      </w:tcPr>
    </w:tblStylePr>
    <w:tblStylePr w:type="band1Horz">
      <w:tcPr>
        <w:tcBorders>
          <w:insideH w:val="single" w:sz="6" w:space="0"/>
          <w:insideV w:val="single" w:sz="6" w:space="0"/>
        </w:tcBorders>
        <w:shd w:val="clear" w:color="auto" w:fill="BFB1D0" w:themeFill="accent4" w:themeFillTint="7F"/>
      </w:tcPr>
    </w:tblStylePr>
    <w:tblStylePr w:type="nwCell">
      <w:tcPr>
        <w:shd w:val="clear" w:color="auto" w:fill="FFFFFF" w:themeFill="background1"/>
      </w:tcPr>
    </w:tblStylePr>
  </w:style>
  <w:style w:type="table" w:styleId="127">
    <w:name w:val="Medium Grid 2 Accent 5"/>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cPr>
        <w:shd w:val="clear" w:color="auto" w:fill="EDF6F9" w:themeFill="accent5"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DAEEF3" w:themeFill="accent5" w:themeFillTint="33"/>
      </w:tcPr>
    </w:tblStylePr>
    <w:tblStylePr w:type="band1Vert">
      <w:tcPr>
        <w:shd w:val="clear" w:color="auto" w:fill="A5D5E2" w:themeFill="accent5" w:themeFillTint="7F"/>
      </w:tcPr>
    </w:tblStylePr>
    <w:tblStylePr w:type="band1Horz">
      <w:tcPr>
        <w:tcBorders>
          <w:insideH w:val="single" w:sz="6" w:space="0"/>
          <w:insideV w:val="single" w:sz="6" w:space="0"/>
        </w:tcBorders>
        <w:shd w:val="clear" w:color="auto" w:fill="A5D5E2" w:themeFill="accent5" w:themeFillTint="7F"/>
      </w:tcPr>
    </w:tblStylePr>
    <w:tblStylePr w:type="nwCell">
      <w:tcPr>
        <w:shd w:val="clear" w:color="auto" w:fill="FFFFFF" w:themeFill="background1"/>
      </w:tcPr>
    </w:tblStylePr>
  </w:style>
  <w:style w:type="table" w:styleId="128">
    <w:name w:val="Medium Grid 2 Accent 6"/>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cPr>
        <w:shd w:val="clear" w:color="auto" w:fill="FEF4EC" w:themeFill="accent6"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FDE9D9" w:themeFill="accent6" w:themeFillTint="33"/>
      </w:tcPr>
    </w:tblStylePr>
    <w:tblStylePr w:type="band1Vert">
      <w:tcPr>
        <w:shd w:val="clear" w:color="auto" w:fill="FBCAA2" w:themeFill="accent6" w:themeFillTint="7F"/>
      </w:tcPr>
    </w:tblStylePr>
    <w:tblStylePr w:type="band1Horz">
      <w:tcPr>
        <w:tcBorders>
          <w:insideH w:val="single" w:sz="6" w:space="0"/>
          <w:insideV w:val="single" w:sz="6" w:space="0"/>
        </w:tcBorders>
        <w:shd w:val="clear" w:color="auto" w:fill="FBCAA2" w:themeFill="accent6" w:themeFillTint="7F"/>
      </w:tcPr>
    </w:tblStylePr>
    <w:tblStylePr w:type="nwCell">
      <w:tcPr>
        <w:shd w:val="clear" w:color="auto" w:fill="FFFFFF" w:themeFill="background1"/>
      </w:tcPr>
    </w:tblStylePr>
  </w:style>
  <w:style w:type="table" w:styleId="129">
    <w:name w:val="Medium Grid 3"/>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000000" w:themeFill="text1"/>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30">
    <w:name w:val="Medium Grid 3 Accent 1"/>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4F81BD" w:themeFill="accent1"/>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31">
    <w:name w:val="Medium Grid 3 Accent 2"/>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C0504D" w:themeFill="accent2"/>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32">
    <w:name w:val="Medium Grid 3 Accent 3"/>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9BBB59" w:themeFill="accent3"/>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33">
    <w:name w:val="Medium Grid 3 Accent 4"/>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8064A2" w:themeFill="accent4"/>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34">
    <w:name w:val="Medium Grid 3 Accent 5"/>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4BACC6" w:themeFill="accent5"/>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35">
    <w:name w:val="Medium Grid 3 Accent 6"/>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F79646" w:themeFill="accent6"/>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36">
    <w:name w:val="Dark List"/>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cPr>
        <w:tcBorders>
          <w:top w:val="nil"/>
          <w:left w:val="nil"/>
          <w:bottom w:val="nil"/>
          <w:right w:val="nil"/>
          <w:insideH w:val="nil"/>
          <w:insideV w:val="nil"/>
        </w:tcBorders>
        <w:shd w:val="clear" w:color="auto" w:fill="000000" w:themeFill="text1" w:themeFillShade="BF"/>
      </w:tcPr>
    </w:tblStylePr>
    <w:tblStylePr w:type="band1Horz">
      <w:tcPr>
        <w:tcBorders>
          <w:top w:val="nil"/>
          <w:left w:val="nil"/>
          <w:bottom w:val="nil"/>
          <w:right w:val="nil"/>
          <w:insideH w:val="nil"/>
          <w:insideV w:val="nil"/>
        </w:tcBorders>
        <w:shd w:val="clear" w:color="auto" w:fill="000000" w:themeFill="text1" w:themeFillShade="BF"/>
      </w:tcPr>
    </w:tblStylePr>
  </w:style>
  <w:style w:type="table" w:styleId="137">
    <w:name w:val="Dark List Accent 1"/>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cPr>
        <w:tcBorders>
          <w:top w:val="nil"/>
          <w:left w:val="nil"/>
          <w:bottom w:val="nil"/>
          <w:right w:val="nil"/>
          <w:insideH w:val="nil"/>
          <w:insideV w:val="nil"/>
        </w:tcBorders>
        <w:shd w:val="clear" w:color="auto" w:fill="366091" w:themeFill="accent1" w:themeFillShade="BF"/>
      </w:tcPr>
    </w:tblStylePr>
    <w:tblStylePr w:type="band1Horz">
      <w:tcPr>
        <w:tcBorders>
          <w:top w:val="nil"/>
          <w:left w:val="nil"/>
          <w:bottom w:val="nil"/>
          <w:right w:val="nil"/>
          <w:insideH w:val="nil"/>
          <w:insideV w:val="nil"/>
        </w:tcBorders>
        <w:shd w:val="clear" w:color="auto" w:fill="366091" w:themeFill="accent1" w:themeFillShade="BF"/>
      </w:tcPr>
    </w:tblStylePr>
  </w:style>
  <w:style w:type="table" w:styleId="138">
    <w:name w:val="Dark List Accent 2"/>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cPr>
        <w:tcBorders>
          <w:top w:val="nil"/>
          <w:left w:val="nil"/>
          <w:bottom w:val="nil"/>
          <w:right w:val="nil"/>
          <w:insideH w:val="nil"/>
          <w:insideV w:val="nil"/>
        </w:tcBorders>
        <w:shd w:val="clear" w:color="auto" w:fill="943734" w:themeFill="accent2" w:themeFillShade="BF"/>
      </w:tcPr>
    </w:tblStylePr>
    <w:tblStylePr w:type="band1Horz">
      <w:tcPr>
        <w:tcBorders>
          <w:top w:val="nil"/>
          <w:left w:val="nil"/>
          <w:bottom w:val="nil"/>
          <w:right w:val="nil"/>
          <w:insideH w:val="nil"/>
          <w:insideV w:val="nil"/>
        </w:tcBorders>
        <w:shd w:val="clear" w:color="auto" w:fill="943734" w:themeFill="accent2" w:themeFillShade="BF"/>
      </w:tcPr>
    </w:tblStylePr>
  </w:style>
  <w:style w:type="table" w:styleId="139">
    <w:name w:val="Dark List Accent 3"/>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cPr>
        <w:tcBorders>
          <w:top w:val="nil"/>
          <w:left w:val="nil"/>
          <w:bottom w:val="nil"/>
          <w:right w:val="nil"/>
          <w:insideH w:val="nil"/>
          <w:insideV w:val="nil"/>
        </w:tcBorders>
        <w:shd w:val="clear" w:color="auto" w:fill="76923C" w:themeFill="accent3" w:themeFillShade="BF"/>
      </w:tcPr>
    </w:tblStylePr>
    <w:tblStylePr w:type="band1Horz">
      <w:tcPr>
        <w:tcBorders>
          <w:top w:val="nil"/>
          <w:left w:val="nil"/>
          <w:bottom w:val="nil"/>
          <w:right w:val="nil"/>
          <w:insideH w:val="nil"/>
          <w:insideV w:val="nil"/>
        </w:tcBorders>
        <w:shd w:val="clear" w:color="auto" w:fill="76923C" w:themeFill="accent3" w:themeFillShade="BF"/>
      </w:tcPr>
    </w:tblStylePr>
  </w:style>
  <w:style w:type="table" w:styleId="140">
    <w:name w:val="Dark List Accent 4"/>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cPr>
        <w:tcBorders>
          <w:top w:val="nil"/>
          <w:left w:val="nil"/>
          <w:bottom w:val="nil"/>
          <w:right w:val="nil"/>
          <w:insideH w:val="nil"/>
          <w:insideV w:val="nil"/>
        </w:tcBorders>
        <w:shd w:val="clear" w:color="auto" w:fill="5F497A" w:themeFill="accent4" w:themeFillShade="BF"/>
      </w:tcPr>
    </w:tblStylePr>
    <w:tblStylePr w:type="band1Horz">
      <w:tcPr>
        <w:tcBorders>
          <w:top w:val="nil"/>
          <w:left w:val="nil"/>
          <w:bottom w:val="nil"/>
          <w:right w:val="nil"/>
          <w:insideH w:val="nil"/>
          <w:insideV w:val="nil"/>
        </w:tcBorders>
        <w:shd w:val="clear" w:color="auto" w:fill="5F497A" w:themeFill="accent4" w:themeFillShade="BF"/>
      </w:tcPr>
    </w:tblStylePr>
  </w:style>
  <w:style w:type="table" w:styleId="141">
    <w:name w:val="Dark List Accent 5"/>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cPr>
        <w:tcBorders>
          <w:top w:val="nil"/>
          <w:left w:val="nil"/>
          <w:bottom w:val="nil"/>
          <w:right w:val="nil"/>
          <w:insideH w:val="nil"/>
          <w:insideV w:val="nil"/>
        </w:tcBorders>
        <w:shd w:val="clear" w:color="auto" w:fill="31849B" w:themeFill="accent5" w:themeFillShade="BF"/>
      </w:tcPr>
    </w:tblStylePr>
    <w:tblStylePr w:type="band1Horz">
      <w:tcPr>
        <w:tcBorders>
          <w:top w:val="nil"/>
          <w:left w:val="nil"/>
          <w:bottom w:val="nil"/>
          <w:right w:val="nil"/>
          <w:insideH w:val="nil"/>
          <w:insideV w:val="nil"/>
        </w:tcBorders>
        <w:shd w:val="clear" w:color="auto" w:fill="31849B" w:themeFill="accent5" w:themeFillShade="BF"/>
      </w:tcPr>
    </w:tblStylePr>
  </w:style>
  <w:style w:type="table" w:styleId="142">
    <w:name w:val="Dark List Accent 6"/>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cPr>
        <w:tcBorders>
          <w:top w:val="nil"/>
          <w:left w:val="nil"/>
          <w:bottom w:val="nil"/>
          <w:right w:val="nil"/>
          <w:insideH w:val="nil"/>
          <w:insideV w:val="nil"/>
        </w:tcBorders>
        <w:shd w:val="clear" w:color="auto" w:fill="E36C09" w:themeFill="accent6" w:themeFillShade="BF"/>
      </w:tcPr>
    </w:tblStylePr>
    <w:tblStylePr w:type="band1Horz">
      <w:tcPr>
        <w:tcBorders>
          <w:top w:val="nil"/>
          <w:left w:val="nil"/>
          <w:bottom w:val="nil"/>
          <w:right w:val="nil"/>
          <w:insideH w:val="nil"/>
          <w:insideV w:val="nil"/>
        </w:tcBorders>
        <w:shd w:val="clear" w:color="auto" w:fill="E36C09" w:themeFill="accent6" w:themeFillShade="BF"/>
      </w:tcPr>
    </w:tblStylePr>
  </w:style>
  <w:style w:type="table" w:styleId="143">
    <w:name w:val="Colorful Shading"/>
    <w:basedOn w:val="1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000000" w:themeFill="text1" w:themeFillShade="BF"/>
      </w:tcPr>
    </w:tblStylePr>
    <w:tblStylePr w:type="band1Vert">
      <w:tcPr>
        <w:shd w:val="clear" w:color="auto" w:fill="999999" w:themeFill="text1" w:themeFillTint="66"/>
      </w:tcPr>
    </w:tblStylePr>
    <w:tblStylePr w:type="band1Horz">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44">
    <w:name w:val="Colorful Shading Accent 1"/>
    <w:basedOn w:val="1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2B4D74" w:themeFill="accent1" w:themeFillShade="99"/>
      </w:tcPr>
    </w:tblStylePr>
    <w:tblStylePr w:type="band1Vert">
      <w:tcPr>
        <w:shd w:val="clear" w:color="auto" w:fill="B8CCE4" w:themeFill="accent1" w:themeFillTint="66"/>
      </w:tcPr>
    </w:tblStylePr>
    <w:tblStylePr w:type="band1Horz">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45">
    <w:name w:val="Colorful Shading Accent 2"/>
    <w:basedOn w:val="1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772C2A" w:themeFill="accent2" w:themeFillShade="99"/>
      </w:tcPr>
    </w:tblStylePr>
    <w:tblStylePr w:type="band1Vert">
      <w:tcPr>
        <w:shd w:val="clear" w:color="auto" w:fill="E5B8B7" w:themeFill="accent2" w:themeFillTint="66"/>
      </w:tcPr>
    </w:tblStylePr>
    <w:tblStylePr w:type="band1Horz">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46">
    <w:name w:val="Colorful Shading Accent 3"/>
    <w:basedOn w:val="12"/>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5E7530" w:themeFill="accent3" w:themeFillShade="99"/>
      </w:tcPr>
    </w:tblStylePr>
    <w:tblStylePr w:type="band1Vert">
      <w:tcPr>
        <w:shd w:val="clear" w:color="auto" w:fill="D6E3BC" w:themeFill="accent3" w:themeFillTint="66"/>
      </w:tcPr>
    </w:tblStylePr>
    <w:tblStylePr w:type="band1Horz">
      <w:tcPr>
        <w:shd w:val="clear" w:color="auto" w:fill="CDDDAC" w:themeFill="accent3" w:themeFillTint="7F"/>
      </w:tcPr>
    </w:tblStylePr>
  </w:style>
  <w:style w:type="table" w:styleId="147">
    <w:name w:val="Colorful Shading Accent 4"/>
    <w:basedOn w:val="12"/>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4C3A62" w:themeFill="accent4" w:themeFillShade="99"/>
      </w:tcPr>
    </w:tblStylePr>
    <w:tblStylePr w:type="band1Vert">
      <w:tcPr>
        <w:shd w:val="clear" w:color="auto" w:fill="CCC0D9" w:themeFill="accent4" w:themeFillTint="66"/>
      </w:tcPr>
    </w:tblStylePr>
    <w:tblStylePr w:type="band1Horz">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48">
    <w:name w:val="Colorful Shading Accent 5"/>
    <w:basedOn w:val="12"/>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276A7C" w:themeFill="accent5" w:themeFillShade="99"/>
      </w:tcPr>
    </w:tblStylePr>
    <w:tblStylePr w:type="band1Vert">
      <w:tcPr>
        <w:shd w:val="clear" w:color="auto" w:fill="B6DDE8" w:themeFill="accent5" w:themeFillTint="66"/>
      </w:tcPr>
    </w:tblStylePr>
    <w:tblStylePr w:type="band1Horz">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49">
    <w:name w:val="Colorful Shading Accent 6"/>
    <w:basedOn w:val="12"/>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B65607" w:themeFill="accent6" w:themeFillShade="99"/>
      </w:tcPr>
    </w:tblStylePr>
    <w:tblStylePr w:type="band1Vert">
      <w:tcPr>
        <w:shd w:val="clear" w:color="auto" w:fill="FBD4B4" w:themeFill="accent6" w:themeFillTint="66"/>
      </w:tcPr>
    </w:tblStylePr>
    <w:tblStylePr w:type="band1Horz">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50">
    <w:name w:val="Colorful List"/>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BFBFBF" w:themeFill="text1" w:themeFillTint="3F"/>
      </w:tcPr>
    </w:tblStylePr>
    <w:tblStylePr w:type="band1Horz">
      <w:tcPr>
        <w:shd w:val="clear" w:color="auto" w:fill="CCCCCC" w:themeFill="text1" w:themeFillTint="33"/>
      </w:tcPr>
    </w:tblStylePr>
  </w:style>
  <w:style w:type="table" w:styleId="151">
    <w:name w:val="Colorful List Accent 1"/>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3DFEE" w:themeFill="accent1" w:themeFillTint="3F"/>
      </w:tcPr>
    </w:tblStylePr>
    <w:tblStylePr w:type="band1Horz">
      <w:tcPr>
        <w:shd w:val="clear" w:color="auto" w:fill="DBE5F1" w:themeFill="accent1" w:themeFillTint="33"/>
      </w:tcPr>
    </w:tblStylePr>
  </w:style>
  <w:style w:type="table" w:styleId="152">
    <w:name w:val="Colorful List Accent 2"/>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EFD3D3" w:themeFill="accent2" w:themeFillTint="3F"/>
      </w:tcPr>
    </w:tblStylePr>
    <w:tblStylePr w:type="band1Horz">
      <w:tcPr>
        <w:shd w:val="clear" w:color="auto" w:fill="F2DBDB" w:themeFill="accent2" w:themeFillTint="33"/>
      </w:tcPr>
    </w:tblStylePr>
  </w:style>
  <w:style w:type="table" w:styleId="153">
    <w:name w:val="Colorful List Accent 3"/>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E6EED5" w:themeFill="accent3" w:themeFillTint="3F"/>
      </w:tcPr>
    </w:tblStylePr>
    <w:tblStylePr w:type="band1Horz">
      <w:tcPr>
        <w:shd w:val="clear" w:color="auto" w:fill="EAF1DD" w:themeFill="accent3" w:themeFillTint="33"/>
      </w:tcPr>
    </w:tblStylePr>
  </w:style>
  <w:style w:type="table" w:styleId="154">
    <w:name w:val="Colorful List Accent 4"/>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FD8E8" w:themeFill="accent4" w:themeFillTint="3F"/>
      </w:tcPr>
    </w:tblStylePr>
    <w:tblStylePr w:type="band1Horz">
      <w:tcPr>
        <w:shd w:val="clear" w:color="auto" w:fill="E5DFEC" w:themeFill="accent4" w:themeFillTint="33"/>
      </w:tcPr>
    </w:tblStylePr>
  </w:style>
  <w:style w:type="table" w:styleId="155">
    <w:name w:val="Colorful List Accent 5"/>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2EAF0" w:themeFill="accent5" w:themeFillTint="3F"/>
      </w:tcPr>
    </w:tblStylePr>
    <w:tblStylePr w:type="band1Horz">
      <w:tcPr>
        <w:shd w:val="clear" w:color="auto" w:fill="DAEEF3" w:themeFill="accent5" w:themeFillTint="33"/>
      </w:tcPr>
    </w:tblStylePr>
  </w:style>
  <w:style w:type="table" w:styleId="156">
    <w:name w:val="Colorful List Accent 6"/>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FDE5D1" w:themeFill="accent6" w:themeFillTint="3F"/>
      </w:tcPr>
    </w:tblStylePr>
    <w:tblStylePr w:type="band1Horz">
      <w:tcPr>
        <w:shd w:val="clear" w:color="auto" w:fill="FDE9D9" w:themeFill="accent6" w:themeFillTint="33"/>
      </w:tcPr>
    </w:tblStylePr>
  </w:style>
  <w:style w:type="table" w:styleId="157">
    <w:name w:val="Colorful Grid"/>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cPr>
        <w:shd w:val="clear" w:color="auto" w:fill="999999" w:themeFill="text1" w:themeFillTint="66"/>
      </w:tcPr>
    </w:tblStylePr>
    <w:tblStylePr w:type="lastRow">
      <w:rPr>
        <w:b/>
        <w:bCs/>
        <w:color w:val="000000" w:themeColor="text1"/>
        <w14:textFill>
          <w14:solidFill>
            <w14:schemeClr w14:val="tx1"/>
          </w14:solidFill>
        </w14:textFill>
      </w:rPr>
      <w:tcPr>
        <w:shd w:val="clear" w:color="auto" w:fill="999999" w:themeFill="text1" w:themeFillTint="66"/>
      </w:tcPr>
    </w:tblStylePr>
    <w:tblStylePr w:type="firstCol">
      <w:rPr>
        <w:color w:val="FFFFFF" w:themeColor="background1"/>
        <w14:textFill>
          <w14:solidFill>
            <w14:schemeClr w14:val="bg1"/>
          </w14:solidFill>
        </w14:textFill>
      </w:rPr>
      <w:tcPr>
        <w:shd w:val="clear" w:color="auto" w:fill="000000" w:themeFill="text1" w:themeFillShade="BF"/>
      </w:tcPr>
    </w:tblStylePr>
    <w:tblStylePr w:type="lastCol">
      <w:rPr>
        <w:color w:val="FFFFFF" w:themeColor="background1"/>
        <w14:textFill>
          <w14:solidFill>
            <w14:schemeClr w14:val="bg1"/>
          </w14:solidFill>
        </w14:textFill>
      </w:rPr>
      <w:tcPr>
        <w:shd w:val="clear" w:color="auto" w:fill="000000" w:themeFill="text1" w:themeFillShade="BF"/>
      </w:tc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styleId="158">
    <w:name w:val="Colorful Grid Accent 1"/>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cPr>
        <w:shd w:val="clear" w:color="auto" w:fill="B8CCE4" w:themeFill="accent1" w:themeFillTint="66"/>
      </w:tcPr>
    </w:tblStylePr>
    <w:tblStylePr w:type="lastRow">
      <w:rPr>
        <w:b/>
        <w:bCs/>
        <w:color w:val="000000" w:themeColor="text1"/>
        <w14:textFill>
          <w14:solidFill>
            <w14:schemeClr w14:val="tx1"/>
          </w14:solidFill>
        </w14:textFill>
      </w:rPr>
      <w:tcPr>
        <w:shd w:val="clear" w:color="auto" w:fill="B8CCE4" w:themeFill="accent1" w:themeFillTint="66"/>
      </w:tcPr>
    </w:tblStylePr>
    <w:tblStylePr w:type="firstCol">
      <w:rPr>
        <w:color w:val="FFFFFF" w:themeColor="background1"/>
        <w14:textFill>
          <w14:solidFill>
            <w14:schemeClr w14:val="bg1"/>
          </w14:solidFill>
        </w14:textFill>
      </w:rPr>
      <w:tcPr>
        <w:shd w:val="clear" w:color="auto" w:fill="366091" w:themeFill="accent1" w:themeFillShade="BF"/>
      </w:tcPr>
    </w:tblStylePr>
    <w:tblStylePr w:type="lastCol">
      <w:rPr>
        <w:color w:val="FFFFFF" w:themeColor="background1"/>
        <w14:textFill>
          <w14:solidFill>
            <w14:schemeClr w14:val="bg1"/>
          </w14:solidFill>
        </w14:textFill>
      </w:rPr>
      <w:tcPr>
        <w:shd w:val="clear" w:color="auto" w:fill="366091" w:themeFill="accent1" w:themeFillShade="BF"/>
      </w:tcPr>
    </w:tblStylePr>
    <w:tblStylePr w:type="band1Vert">
      <w:tcPr>
        <w:shd w:val="clear" w:color="auto" w:fill="A7C0DE" w:themeFill="accent1" w:themeFillTint="7F"/>
      </w:tcPr>
    </w:tblStylePr>
    <w:tblStylePr w:type="band1Horz">
      <w:tcPr>
        <w:shd w:val="clear" w:color="auto" w:fill="A7C0DE" w:themeFill="accent1" w:themeFillTint="7F"/>
      </w:tcPr>
    </w:tblStylePr>
  </w:style>
  <w:style w:type="table" w:styleId="159">
    <w:name w:val="Colorful Grid Accent 2"/>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cPr>
        <w:shd w:val="clear" w:color="auto" w:fill="E5B8B7" w:themeFill="accent2" w:themeFillTint="66"/>
      </w:tcPr>
    </w:tblStylePr>
    <w:tblStylePr w:type="lastRow">
      <w:rPr>
        <w:b/>
        <w:bCs/>
        <w:color w:val="000000" w:themeColor="text1"/>
        <w14:textFill>
          <w14:solidFill>
            <w14:schemeClr w14:val="tx1"/>
          </w14:solidFill>
        </w14:textFill>
      </w:rPr>
      <w:tcPr>
        <w:shd w:val="clear" w:color="auto" w:fill="E5B8B7" w:themeFill="accent2" w:themeFillTint="66"/>
      </w:tcPr>
    </w:tblStylePr>
    <w:tblStylePr w:type="firstCol">
      <w:rPr>
        <w:color w:val="FFFFFF" w:themeColor="background1"/>
        <w14:textFill>
          <w14:solidFill>
            <w14:schemeClr w14:val="bg1"/>
          </w14:solidFill>
        </w14:textFill>
      </w:rPr>
      <w:tcPr>
        <w:shd w:val="clear" w:color="auto" w:fill="943734" w:themeFill="accent2" w:themeFillShade="BF"/>
      </w:tcPr>
    </w:tblStylePr>
    <w:tblStylePr w:type="lastCol">
      <w:rPr>
        <w:color w:val="FFFFFF" w:themeColor="background1"/>
        <w14:textFill>
          <w14:solidFill>
            <w14:schemeClr w14:val="bg1"/>
          </w14:solidFill>
        </w14:textFill>
      </w:rPr>
      <w:tcPr>
        <w:shd w:val="clear" w:color="auto" w:fill="943734" w:themeFill="accent2" w:themeFillShade="BF"/>
      </w:tcPr>
    </w:tblStylePr>
    <w:tblStylePr w:type="band1Vert">
      <w:tcPr>
        <w:shd w:val="clear" w:color="auto" w:fill="DFA7A6" w:themeFill="accent2" w:themeFillTint="7F"/>
      </w:tcPr>
    </w:tblStylePr>
    <w:tblStylePr w:type="band1Horz">
      <w:tcPr>
        <w:shd w:val="clear" w:color="auto" w:fill="DFA7A6" w:themeFill="accent2" w:themeFillTint="7F"/>
      </w:tcPr>
    </w:tblStylePr>
  </w:style>
  <w:style w:type="table" w:styleId="160">
    <w:name w:val="Colorful Grid Accent 3"/>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cPr>
        <w:shd w:val="clear" w:color="auto" w:fill="D6E3BC" w:themeFill="accent3" w:themeFillTint="66"/>
      </w:tcPr>
    </w:tblStylePr>
    <w:tblStylePr w:type="lastRow">
      <w:rPr>
        <w:b/>
        <w:bCs/>
        <w:color w:val="000000" w:themeColor="text1"/>
        <w14:textFill>
          <w14:solidFill>
            <w14:schemeClr w14:val="tx1"/>
          </w14:solidFill>
        </w14:textFill>
      </w:rPr>
      <w:tcPr>
        <w:shd w:val="clear" w:color="auto" w:fill="D6E3BC" w:themeFill="accent3" w:themeFillTint="66"/>
      </w:tcPr>
    </w:tblStylePr>
    <w:tblStylePr w:type="firstCol">
      <w:rPr>
        <w:color w:val="FFFFFF" w:themeColor="background1"/>
        <w14:textFill>
          <w14:solidFill>
            <w14:schemeClr w14:val="bg1"/>
          </w14:solidFill>
        </w14:textFill>
      </w:rPr>
      <w:tcPr>
        <w:shd w:val="clear" w:color="auto" w:fill="76923C" w:themeFill="accent3" w:themeFillShade="BF"/>
      </w:tcPr>
    </w:tblStylePr>
    <w:tblStylePr w:type="lastCol">
      <w:rPr>
        <w:color w:val="FFFFFF" w:themeColor="background1"/>
        <w14:textFill>
          <w14:solidFill>
            <w14:schemeClr w14:val="bg1"/>
          </w14:solidFill>
        </w14:textFill>
      </w:rPr>
      <w:tcPr>
        <w:shd w:val="clear" w:color="auto" w:fill="76923C" w:themeFill="accent3" w:themeFillShade="BF"/>
      </w:tcPr>
    </w:tblStylePr>
    <w:tblStylePr w:type="band1Vert">
      <w:tcPr>
        <w:shd w:val="clear" w:color="auto" w:fill="CDDDAC" w:themeFill="accent3" w:themeFillTint="7F"/>
      </w:tcPr>
    </w:tblStylePr>
    <w:tblStylePr w:type="band1Horz">
      <w:tcPr>
        <w:shd w:val="clear" w:color="auto" w:fill="CDDDAC" w:themeFill="accent3" w:themeFillTint="7F"/>
      </w:tcPr>
    </w:tblStylePr>
  </w:style>
  <w:style w:type="table" w:styleId="161">
    <w:name w:val="Colorful Grid Accent 4"/>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cPr>
        <w:shd w:val="clear" w:color="auto" w:fill="CCC0D9" w:themeFill="accent4" w:themeFillTint="66"/>
      </w:tcPr>
    </w:tblStylePr>
    <w:tblStylePr w:type="lastRow">
      <w:rPr>
        <w:b/>
        <w:bCs/>
        <w:color w:val="000000" w:themeColor="text1"/>
        <w14:textFill>
          <w14:solidFill>
            <w14:schemeClr w14:val="tx1"/>
          </w14:solidFill>
        </w14:textFill>
      </w:rPr>
      <w:tcPr>
        <w:shd w:val="clear" w:color="auto" w:fill="CCC0D9" w:themeFill="accent4" w:themeFillTint="66"/>
      </w:tcPr>
    </w:tblStylePr>
    <w:tblStylePr w:type="firstCol">
      <w:rPr>
        <w:color w:val="FFFFFF" w:themeColor="background1"/>
        <w14:textFill>
          <w14:solidFill>
            <w14:schemeClr w14:val="bg1"/>
          </w14:solidFill>
        </w14:textFill>
      </w:rPr>
      <w:tcPr>
        <w:shd w:val="clear" w:color="auto" w:fill="5F497A" w:themeFill="accent4" w:themeFillShade="BF"/>
      </w:tcPr>
    </w:tblStylePr>
    <w:tblStylePr w:type="lastCol">
      <w:rPr>
        <w:color w:val="FFFFFF" w:themeColor="background1"/>
        <w14:textFill>
          <w14:solidFill>
            <w14:schemeClr w14:val="bg1"/>
          </w14:solidFill>
        </w14:textFill>
      </w:rPr>
      <w:tcPr>
        <w:shd w:val="clear" w:color="auto" w:fill="5F497A" w:themeFill="accent4" w:themeFillShade="BF"/>
      </w:tcPr>
    </w:tblStylePr>
    <w:tblStylePr w:type="band1Vert">
      <w:tcPr>
        <w:shd w:val="clear" w:color="auto" w:fill="BFB1D0" w:themeFill="accent4" w:themeFillTint="7F"/>
      </w:tcPr>
    </w:tblStylePr>
    <w:tblStylePr w:type="band1Horz">
      <w:tcPr>
        <w:shd w:val="clear" w:color="auto" w:fill="BFB1D0" w:themeFill="accent4" w:themeFillTint="7F"/>
      </w:tcPr>
    </w:tblStylePr>
  </w:style>
  <w:style w:type="table" w:styleId="162">
    <w:name w:val="Colorful Grid Accent 5"/>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cPr>
        <w:shd w:val="clear" w:color="auto" w:fill="B6DDE8" w:themeFill="accent5" w:themeFillTint="66"/>
      </w:tcPr>
    </w:tblStylePr>
    <w:tblStylePr w:type="lastRow">
      <w:rPr>
        <w:b/>
        <w:bCs/>
        <w:color w:val="000000" w:themeColor="text1"/>
        <w14:textFill>
          <w14:solidFill>
            <w14:schemeClr w14:val="tx1"/>
          </w14:solidFill>
        </w14:textFill>
      </w:rPr>
      <w:tcPr>
        <w:shd w:val="clear" w:color="auto" w:fill="B6DDE8" w:themeFill="accent5" w:themeFillTint="66"/>
      </w:tcPr>
    </w:tblStylePr>
    <w:tblStylePr w:type="firstCol">
      <w:rPr>
        <w:color w:val="FFFFFF" w:themeColor="background1"/>
        <w14:textFill>
          <w14:solidFill>
            <w14:schemeClr w14:val="bg1"/>
          </w14:solidFill>
        </w14:textFill>
      </w:rPr>
      <w:tcPr>
        <w:shd w:val="clear" w:color="auto" w:fill="31849B" w:themeFill="accent5" w:themeFillShade="BF"/>
      </w:tcPr>
    </w:tblStylePr>
    <w:tblStylePr w:type="lastCol">
      <w:rPr>
        <w:color w:val="FFFFFF" w:themeColor="background1"/>
        <w14:textFill>
          <w14:solidFill>
            <w14:schemeClr w14:val="bg1"/>
          </w14:solidFill>
        </w14:textFill>
      </w:rPr>
      <w:tcPr>
        <w:shd w:val="clear" w:color="auto" w:fill="31849B" w:themeFill="accent5" w:themeFillShade="BF"/>
      </w:tcPr>
    </w:tblStylePr>
    <w:tblStylePr w:type="band1Vert">
      <w:tcPr>
        <w:shd w:val="clear" w:color="auto" w:fill="A5D5E2" w:themeFill="accent5" w:themeFillTint="7F"/>
      </w:tcPr>
    </w:tblStylePr>
    <w:tblStylePr w:type="band1Horz">
      <w:tcPr>
        <w:shd w:val="clear" w:color="auto" w:fill="A5D5E2" w:themeFill="accent5" w:themeFillTint="7F"/>
      </w:tcPr>
    </w:tblStylePr>
  </w:style>
  <w:style w:type="table" w:styleId="163">
    <w:name w:val="Colorful Grid Accent 6"/>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cPr>
        <w:shd w:val="clear" w:color="auto" w:fill="FBD4B4" w:themeFill="accent6" w:themeFillTint="66"/>
      </w:tcPr>
    </w:tblStylePr>
    <w:tblStylePr w:type="lastRow">
      <w:rPr>
        <w:b/>
        <w:bCs/>
        <w:color w:val="000000" w:themeColor="text1"/>
        <w14:textFill>
          <w14:solidFill>
            <w14:schemeClr w14:val="tx1"/>
          </w14:solidFill>
        </w14:textFill>
      </w:rPr>
      <w:tcPr>
        <w:shd w:val="clear" w:color="auto" w:fill="FBD4B4" w:themeFill="accent6" w:themeFillTint="66"/>
      </w:tcPr>
    </w:tblStylePr>
    <w:tblStylePr w:type="firstCol">
      <w:rPr>
        <w:color w:val="FFFFFF" w:themeColor="background1"/>
        <w14:textFill>
          <w14:solidFill>
            <w14:schemeClr w14:val="bg1"/>
          </w14:solidFill>
        </w14:textFill>
      </w:rPr>
      <w:tcPr>
        <w:shd w:val="clear" w:color="auto" w:fill="E36C09" w:themeFill="accent6" w:themeFillShade="BF"/>
      </w:tcPr>
    </w:tblStylePr>
    <w:tblStylePr w:type="lastCol">
      <w:rPr>
        <w:color w:val="FFFFFF" w:themeColor="background1"/>
        <w14:textFill>
          <w14:solidFill>
            <w14:schemeClr w14:val="bg1"/>
          </w14:solidFill>
        </w14:textFill>
      </w:rPr>
      <w:tcPr>
        <w:shd w:val="clear" w:color="auto" w:fill="E36C09" w:themeFill="accent6" w:themeFillShade="BF"/>
      </w:tcPr>
    </w:tblStylePr>
    <w:tblStylePr w:type="band1Vert">
      <w:tcPr>
        <w:shd w:val="clear" w:color="auto" w:fill="FBCAA2" w:themeFill="accent6" w:themeFillTint="7F"/>
      </w:tcPr>
    </w:tblStylePr>
    <w:tblStylePr w:type="band1Horz">
      <w:tcPr>
        <w:shd w:val="clear" w:color="auto" w:fill="FBCAA2" w:themeFill="accent6" w:themeFillTint="7F"/>
      </w:tcPr>
    </w:tblStyle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235</TotalTime>
  <ScaleCrop>false</ScaleCrop>
  <LinksUpToDate>false</LinksUpToDate>
  <CharactersWithSpaces>0</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narke</cp:lastModifiedBy>
  <dcterms:modified xsi:type="dcterms:W3CDTF">2025-11-13T17:45:34Z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19CE14667C274DC4868F88EF2EC8E71A_12</vt:lpwstr>
  </property>
</Properties>
</file>