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87" w:rsidRDefault="00AD0087" w:rsidP="00AD0087">
      <w:pPr>
        <w:jc w:val="center"/>
        <w:rPr>
          <w:lang w:val="ru-RU"/>
        </w:rPr>
      </w:pPr>
      <w:r>
        <w:rPr>
          <w:lang w:val="ru-RU"/>
        </w:rPr>
        <w:br/>
      </w:r>
    </w:p>
    <w:p w:rsidR="00AD0087" w:rsidRPr="00AD0087" w:rsidRDefault="00AD0087" w:rsidP="00AD0087">
      <w:pPr>
        <w:ind w:left="426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</w:t>
      </w:r>
      <w:r w:rsidRPr="00AD0087">
        <w:rPr>
          <w:rFonts w:eastAsia="Times New Roman" w:cs="Times New Roman"/>
          <w:szCs w:val="28"/>
          <w:lang w:val="ru-RU" w:eastAsia="ru-RU"/>
        </w:rPr>
        <w:t>ООО "ИНФОУРОК"</w:t>
      </w: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Default="00AD0087" w:rsidP="00AD0087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Реферат по дисциплине</w:t>
      </w:r>
    </w:p>
    <w:p w:rsidR="00AD0087" w:rsidRPr="00AD0087" w:rsidRDefault="00AD0087" w:rsidP="00AD0087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        </w:t>
      </w:r>
      <w:r w:rsidRPr="00AD0087">
        <w:rPr>
          <w:rFonts w:eastAsia="Times New Roman" w:cs="Times New Roman"/>
          <w:szCs w:val="28"/>
          <w:lang w:val="ru-RU" w:eastAsia="ru-RU"/>
        </w:rPr>
        <w:t>«</w:t>
      </w:r>
      <w:r>
        <w:rPr>
          <w:rFonts w:eastAsia="Times New Roman" w:cs="Times New Roman"/>
          <w:szCs w:val="28"/>
          <w:lang w:val="ru-RU" w:eastAsia="ru-RU"/>
        </w:rPr>
        <w:t>Педагогика</w:t>
      </w:r>
      <w:r w:rsidRPr="00AD0087">
        <w:rPr>
          <w:rFonts w:eastAsia="Times New Roman" w:cs="Times New Roman"/>
          <w:szCs w:val="28"/>
          <w:lang w:val="ru-RU" w:eastAsia="ru-RU"/>
        </w:rPr>
        <w:t>»</w:t>
      </w: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 w:rsidRPr="00AD0087">
        <w:rPr>
          <w:rFonts w:eastAsia="Times New Roman" w:cs="Times New Roman"/>
          <w:szCs w:val="28"/>
          <w:lang w:val="ru-RU" w:eastAsia="ru-RU"/>
        </w:rPr>
        <w:t xml:space="preserve"> </w:t>
      </w: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           </w:t>
      </w:r>
      <w:r w:rsidRPr="00AD0087">
        <w:rPr>
          <w:rFonts w:eastAsia="Times New Roman" w:cs="Times New Roman"/>
          <w:szCs w:val="28"/>
          <w:lang w:val="ru-RU" w:eastAsia="ru-RU"/>
        </w:rPr>
        <w:t>По теме:</w:t>
      </w: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</w:t>
      </w:r>
      <w:r w:rsidRPr="00AD0087">
        <w:rPr>
          <w:rFonts w:eastAsia="Times New Roman" w:cs="Times New Roman"/>
          <w:szCs w:val="28"/>
          <w:lang w:val="ru-RU" w:eastAsia="ru-RU"/>
        </w:rPr>
        <w:t>«</w:t>
      </w:r>
      <w:r>
        <w:rPr>
          <w:rFonts w:eastAsia="Times New Roman" w:cs="Times New Roman"/>
          <w:szCs w:val="28"/>
          <w:lang w:val="ru-RU" w:eastAsia="ru-RU"/>
        </w:rPr>
        <w:t>Образование, как педагогический процесс</w:t>
      </w:r>
      <w:r w:rsidRPr="00AD0087">
        <w:rPr>
          <w:rFonts w:eastAsia="Times New Roman" w:cs="Times New Roman"/>
          <w:szCs w:val="28"/>
          <w:lang w:val="ru-RU" w:eastAsia="ru-RU"/>
        </w:rPr>
        <w:t>»</w:t>
      </w: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      </w:t>
      </w:r>
      <w:r w:rsidRPr="00AD0087">
        <w:rPr>
          <w:rFonts w:eastAsia="Times New Roman" w:cs="Times New Roman"/>
          <w:szCs w:val="28"/>
          <w:lang w:val="ru-RU" w:eastAsia="ru-RU"/>
        </w:rPr>
        <w:t xml:space="preserve"> Исполнитель:</w:t>
      </w:r>
    </w:p>
    <w:p w:rsidR="00AD0087" w:rsidRPr="00AD0087" w:rsidRDefault="00AD0087" w:rsidP="00AD0087">
      <w:pPr>
        <w:spacing w:after="0" w:line="240" w:lineRule="auto"/>
        <w:rPr>
          <w:rFonts w:eastAsia="Times New Roman" w:cs="Times New Roman"/>
          <w:szCs w:val="28"/>
          <w:u w:val="single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</w:t>
      </w:r>
      <w:r>
        <w:rPr>
          <w:rFonts w:eastAsia="Times New Roman" w:cs="Times New Roman"/>
          <w:szCs w:val="28"/>
          <w:u w:val="single"/>
          <w:lang w:val="ru-RU" w:eastAsia="ru-RU"/>
        </w:rPr>
        <w:t>Соловьева Мария Сергеевна</w:t>
      </w:r>
    </w:p>
    <w:p w:rsidR="00AD0087" w:rsidRPr="00AD0087" w:rsidRDefault="00CB3DFD" w:rsidP="00CB3DFD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              </w:t>
      </w:r>
      <w:r w:rsidR="00AD0087" w:rsidRPr="00AD0087">
        <w:rPr>
          <w:rFonts w:eastAsia="Times New Roman" w:cs="Times New Roman"/>
          <w:szCs w:val="28"/>
          <w:lang w:val="ru-RU" w:eastAsia="ru-RU"/>
        </w:rPr>
        <w:t>ФИО</w:t>
      </w: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70494C" w:rsidRDefault="00CB3DFD" w:rsidP="00CB3DFD">
      <w:pPr>
        <w:spacing w:after="0" w:line="240" w:lineRule="auto"/>
        <w:rPr>
          <w:rFonts w:eastAsia="Times New Roman" w:cs="Times New Roman"/>
          <w:szCs w:val="28"/>
          <w:lang w:val="ru-RU" w:eastAsia="ru-RU"/>
        </w:rPr>
      </w:pPr>
      <w:r>
        <w:rPr>
          <w:rFonts w:eastAsia="Times New Roman" w:cs="Times New Roman"/>
          <w:szCs w:val="28"/>
          <w:lang w:val="ru-RU" w:eastAsia="ru-RU"/>
        </w:rPr>
        <w:t xml:space="preserve">                                            </w:t>
      </w:r>
      <w:r w:rsidR="00AD0087" w:rsidRPr="00AD0087">
        <w:rPr>
          <w:rFonts w:eastAsia="Times New Roman" w:cs="Times New Roman"/>
          <w:szCs w:val="28"/>
          <w:lang w:val="ru-RU" w:eastAsia="ru-RU"/>
        </w:rPr>
        <w:t>Москва 20</w:t>
      </w:r>
      <w:r w:rsidR="00AD0087">
        <w:rPr>
          <w:rFonts w:eastAsia="Times New Roman" w:cs="Times New Roman"/>
          <w:szCs w:val="28"/>
          <w:lang w:val="ru-RU" w:eastAsia="ru-RU"/>
        </w:rPr>
        <w:t xml:space="preserve">25 </w:t>
      </w:r>
      <w:r w:rsidR="00AD0087" w:rsidRPr="00AD0087">
        <w:rPr>
          <w:rFonts w:eastAsia="Times New Roman" w:cs="Times New Roman"/>
          <w:szCs w:val="28"/>
          <w:lang w:val="ru-RU" w:eastAsia="ru-RU"/>
        </w:rPr>
        <w:t>год</w:t>
      </w:r>
    </w:p>
    <w:p w:rsid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p w:rsidR="00AD0087" w:rsidRPr="00AD0087" w:rsidRDefault="00AD0087" w:rsidP="00AD0087">
      <w:pPr>
        <w:spacing w:after="0" w:line="240" w:lineRule="auto"/>
        <w:jc w:val="center"/>
        <w:rPr>
          <w:rFonts w:eastAsia="Times New Roman" w:cs="Times New Roman"/>
          <w:szCs w:val="28"/>
          <w:lang w:val="ru-RU" w:eastAsia="ru-RU"/>
        </w:rPr>
      </w:pPr>
    </w:p>
    <w:sdt>
      <w:sdtPr>
        <w:rPr>
          <w:rFonts w:eastAsiaTheme="minorEastAsia" w:cstheme="minorBidi"/>
          <w:b w:val="0"/>
          <w:bCs w:val="0"/>
          <w:szCs w:val="22"/>
          <w:lang w:val="ru-RU"/>
        </w:rPr>
        <w:id w:val="9275241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70494C" w:rsidRDefault="0070494C">
          <w:pPr>
            <w:pStyle w:val="aff"/>
          </w:pPr>
          <w:r>
            <w:rPr>
              <w:lang w:val="ru-RU"/>
            </w:rPr>
            <w:t>Оглавление</w:t>
          </w:r>
        </w:p>
        <w:p w:rsidR="00353D82" w:rsidRDefault="0070494C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85454" w:history="1">
            <w:r w:rsidR="00353D82" w:rsidRPr="00D7329A">
              <w:rPr>
                <w:rStyle w:val="aff8"/>
                <w:noProof/>
                <w:lang w:val="ru-RU"/>
              </w:rPr>
              <w:t>Введение</w:t>
            </w:r>
            <w:r w:rsidR="00353D82">
              <w:rPr>
                <w:noProof/>
                <w:webHidden/>
              </w:rPr>
              <w:tab/>
            </w:r>
            <w:r w:rsidR="00353D82">
              <w:rPr>
                <w:noProof/>
                <w:webHidden/>
              </w:rPr>
              <w:fldChar w:fldCharType="begin"/>
            </w:r>
            <w:r w:rsidR="00353D82">
              <w:rPr>
                <w:noProof/>
                <w:webHidden/>
              </w:rPr>
              <w:instrText xml:space="preserve"> PAGEREF _Toc210385454 \h </w:instrText>
            </w:r>
            <w:r w:rsidR="00353D82">
              <w:rPr>
                <w:noProof/>
                <w:webHidden/>
              </w:rPr>
            </w:r>
            <w:r w:rsidR="00353D82">
              <w:rPr>
                <w:noProof/>
                <w:webHidden/>
              </w:rPr>
              <w:fldChar w:fldCharType="separate"/>
            </w:r>
            <w:r w:rsidR="00353D82">
              <w:rPr>
                <w:noProof/>
                <w:webHidden/>
              </w:rPr>
              <w:t>3</w:t>
            </w:r>
            <w:r w:rsidR="00353D82"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55" w:history="1">
            <w:r w:rsidRPr="00D7329A">
              <w:rPr>
                <w:rStyle w:val="aff8"/>
                <w:noProof/>
                <w:lang w:val="ru-RU"/>
              </w:rPr>
              <w:t xml:space="preserve">1. Образование, как </w:t>
            </w:r>
            <w:r w:rsidRPr="00D7329A">
              <w:rPr>
                <w:rStyle w:val="aff8"/>
                <w:noProof/>
                <w:lang w:val="ru-RU"/>
              </w:rPr>
              <w:t>с</w:t>
            </w:r>
            <w:r w:rsidRPr="00D7329A">
              <w:rPr>
                <w:rStyle w:val="aff8"/>
                <w:noProof/>
                <w:lang w:val="ru-RU"/>
              </w:rPr>
              <w:t>оциально-педагогическое явление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56" w:history="1">
            <w:r w:rsidRPr="00D7329A">
              <w:rPr>
                <w:rStyle w:val="aff8"/>
                <w:noProof/>
                <w:lang w:val="ru-RU"/>
              </w:rPr>
              <w:t>2. Образование как педагогический процесс: структура и компоненты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57" w:history="1">
            <w:r w:rsidRPr="00D7329A">
              <w:rPr>
                <w:rStyle w:val="aff8"/>
                <w:noProof/>
                <w:lang w:val="ru-RU" w:eastAsia="ru-RU"/>
              </w:rPr>
              <w:t>3. Функции образования и их реализация в педагогической практике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58" w:history="1">
            <w:r w:rsidRPr="00D7329A">
              <w:rPr>
                <w:rStyle w:val="aff8"/>
                <w:noProof/>
                <w:lang w:val="ru-RU" w:eastAsia="ru-RU"/>
              </w:rPr>
              <w:t>4. Современные тенденции и перспективы развития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59" w:history="1">
            <w:r w:rsidRPr="00D7329A">
              <w:rPr>
                <w:rStyle w:val="aff8"/>
                <w:noProof/>
                <w:lang w:val="ru-RU"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D82" w:rsidRDefault="00353D82">
          <w:pPr>
            <w:pStyle w:val="2c"/>
            <w:tabs>
              <w:tab w:val="right" w:leader="dot" w:pos="9628"/>
            </w:tabs>
            <w:rPr>
              <w:rFonts w:asciiTheme="minorHAnsi" w:hAnsiTheme="minorHAnsi"/>
              <w:noProof/>
              <w:sz w:val="22"/>
              <w:lang w:val="ru-RU" w:eastAsia="ru-RU"/>
            </w:rPr>
          </w:pPr>
          <w:hyperlink w:anchor="_Toc210385460" w:history="1">
            <w:r w:rsidRPr="00D7329A">
              <w:rPr>
                <w:rStyle w:val="aff8"/>
                <w:noProof/>
                <w:lang w:val="ru-RU"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_Toc210385460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494C" w:rsidRDefault="0070494C">
          <w:r>
            <w:rPr>
              <w:b/>
              <w:bCs/>
            </w:rPr>
            <w:fldChar w:fldCharType="end"/>
          </w:r>
        </w:p>
      </w:sdtContent>
    </w:sdt>
    <w:p w:rsidR="0070494C" w:rsidRDefault="0070494C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633D71" w:rsidRDefault="00633D71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Default="00CB3DFD" w:rsidP="0070494C">
      <w:pPr>
        <w:rPr>
          <w:lang w:val="ru-RU"/>
        </w:rPr>
      </w:pPr>
    </w:p>
    <w:p w:rsidR="00CB3DFD" w:rsidRPr="0070494C" w:rsidRDefault="00CB3DFD" w:rsidP="0070494C">
      <w:pPr>
        <w:rPr>
          <w:lang w:val="ru-RU"/>
        </w:rPr>
      </w:pPr>
    </w:p>
    <w:p w:rsidR="000430B9" w:rsidRPr="00353D82" w:rsidRDefault="00E217FB" w:rsidP="004077BA">
      <w:pPr>
        <w:pStyle w:val="21"/>
        <w:rPr>
          <w:lang w:val="ru-RU"/>
        </w:rPr>
      </w:pPr>
      <w:bookmarkStart w:id="0" w:name="_Toc210385454"/>
      <w:r w:rsidRPr="00353D82">
        <w:rPr>
          <w:lang w:val="ru-RU"/>
        </w:rPr>
        <w:lastRenderedPageBreak/>
        <w:t>Введение</w:t>
      </w:r>
      <w:bookmarkEnd w:id="0"/>
    </w:p>
    <w:p w:rsidR="00353D82" w:rsidRDefault="00FD7146" w:rsidP="00353D82">
      <w:pPr>
        <w:rPr>
          <w:lang w:val="ru-RU"/>
        </w:rPr>
      </w:pPr>
      <w:r w:rsidRPr="00353D82">
        <w:rPr>
          <w:lang w:val="ru-RU"/>
        </w:rPr>
        <w:t xml:space="preserve">Современное общество невозможно представить без образования, которое выполняет фундаментальную функцию в развитии личности и всего социума. Именно через систему образования человек получает знания, умения, формирует мировоззрение и социальные навыки. Однако образование в </w:t>
      </w:r>
      <w:r w:rsidRPr="00353D82">
        <w:t>XXI</w:t>
      </w:r>
      <w:r w:rsidRPr="00353D82">
        <w:rPr>
          <w:lang w:val="ru-RU"/>
        </w:rPr>
        <w:t xml:space="preserve"> веке выходит за рамки простой передачи информации. Оно превращается в сложный педагогический процесс, в котором соединяются обучение, воспитание, соци</w:t>
      </w:r>
      <w:r w:rsidR="00C33AD2" w:rsidRPr="00353D82">
        <w:rPr>
          <w:lang w:val="ru-RU"/>
        </w:rPr>
        <w:t>ализация и личностное развитие.</w:t>
      </w:r>
      <w:r w:rsidRPr="00353D82">
        <w:rPr>
          <w:lang w:val="ru-RU"/>
        </w:rPr>
        <w:br/>
        <w:t>Актуальность данной темы обусловлена тем, что образование сегодня выступает ключевым фактором социально-экономического прогресса, культурного развития и обеспечения конкурентоспособности страны в условиях глобализации. От качества образовательного процесса зависит не только уровень подготовки специалистов, но и формирование гражданской позиции, нравственных ценностей и готовности личности к жизни в быстро меняющемся мире. В то же время современное образование сталкивается с рядом проблем: перегрузка учащихся информацией, недостаточная связь обучения с практикой, трудности внедрения инновационных технологий. Эти противоречия делают необходимым обращение к пониманию образования как педагогического процесса, где ключевую роль играют законо</w:t>
      </w:r>
      <w:r w:rsidR="00D740C0" w:rsidRPr="00353D82">
        <w:rPr>
          <w:lang w:val="ru-RU"/>
        </w:rPr>
        <w:t>мерности воспитания и обучения.</w:t>
      </w:r>
      <w:r w:rsidRPr="00353D82">
        <w:rPr>
          <w:lang w:val="ru-RU"/>
        </w:rPr>
        <w:br/>
      </w:r>
      <w:r w:rsidRPr="00353D82">
        <w:rPr>
          <w:b/>
          <w:lang w:val="ru-RU"/>
        </w:rPr>
        <w:t>Объект исследования</w:t>
      </w:r>
      <w:r w:rsidRPr="00353D82">
        <w:rPr>
          <w:lang w:val="ru-RU"/>
        </w:rPr>
        <w:t xml:space="preserve"> — образование как социальный институт.</w:t>
      </w:r>
      <w:r w:rsidRPr="00353D82">
        <w:rPr>
          <w:lang w:val="ru-RU"/>
        </w:rPr>
        <w:br/>
      </w:r>
      <w:r w:rsidRPr="00353D82">
        <w:rPr>
          <w:b/>
          <w:lang w:val="ru-RU"/>
        </w:rPr>
        <w:t>Предмет исследования</w:t>
      </w:r>
      <w:r w:rsidRPr="00353D82">
        <w:rPr>
          <w:lang w:val="ru-RU"/>
        </w:rPr>
        <w:t xml:space="preserve"> — образование как педагогический процесс, включающий цели, содержание, методы, формы и ре</w:t>
      </w:r>
      <w:r w:rsidR="00D740C0" w:rsidRPr="00353D82">
        <w:rPr>
          <w:lang w:val="ru-RU"/>
        </w:rPr>
        <w:t>зультаты обучения и воспитания.</w:t>
      </w:r>
      <w:r w:rsidRPr="00353D82">
        <w:rPr>
          <w:lang w:val="ru-RU"/>
        </w:rPr>
        <w:br/>
      </w:r>
      <w:r w:rsidRPr="00353D82">
        <w:rPr>
          <w:rStyle w:val="ae"/>
        </w:rPr>
        <w:t>Цель работы</w:t>
      </w:r>
      <w:r w:rsidRPr="00353D82">
        <w:rPr>
          <w:lang w:val="ru-RU"/>
        </w:rPr>
        <w:t xml:space="preserve"> — рассмотреть образование как педагогический процесс, выявить его сущность, особенности, функции и современные тенденции развития.</w:t>
      </w:r>
      <w:r w:rsidRPr="00353D82">
        <w:rPr>
          <w:lang w:val="ru-RU"/>
        </w:rPr>
        <w:br/>
        <w:t xml:space="preserve">Для достижения цели поставлены следующие </w:t>
      </w:r>
      <w:r w:rsidRPr="00353D82">
        <w:rPr>
          <w:b/>
          <w:lang w:val="ru-RU"/>
        </w:rPr>
        <w:t>задачи</w:t>
      </w:r>
      <w:r w:rsidRPr="00353D82">
        <w:rPr>
          <w:lang w:val="ru-RU"/>
        </w:rPr>
        <w:t>:</w:t>
      </w:r>
    </w:p>
    <w:p w:rsidR="00353D82" w:rsidRDefault="00353D82" w:rsidP="00353D82">
      <w:pPr>
        <w:pStyle w:val="a1"/>
        <w:rPr>
          <w:lang w:val="ru-RU"/>
        </w:rPr>
      </w:pPr>
      <w:r w:rsidRPr="00353D82">
        <w:rPr>
          <w:lang w:val="ru-RU"/>
        </w:rPr>
        <w:t>Дать характеристику образования как социал</w:t>
      </w:r>
      <w:r>
        <w:rPr>
          <w:lang w:val="ru-RU"/>
        </w:rPr>
        <w:t>ьно-педагогического явления.</w:t>
      </w:r>
    </w:p>
    <w:p w:rsidR="00353D82" w:rsidRDefault="00353D82" w:rsidP="00353D82">
      <w:pPr>
        <w:pStyle w:val="a1"/>
        <w:rPr>
          <w:lang w:val="ru-RU"/>
        </w:rPr>
      </w:pPr>
      <w:r w:rsidRPr="00353D82">
        <w:rPr>
          <w:lang w:val="ru-RU"/>
        </w:rPr>
        <w:t>Раскрыть структуру педагогического процесс</w:t>
      </w:r>
      <w:r>
        <w:rPr>
          <w:lang w:val="ru-RU"/>
        </w:rPr>
        <w:t>а и его основные компоненты.</w:t>
      </w:r>
    </w:p>
    <w:p w:rsidR="00353D82" w:rsidRDefault="00353D82" w:rsidP="00353D82">
      <w:pPr>
        <w:pStyle w:val="a1"/>
        <w:rPr>
          <w:lang w:val="ru-RU"/>
        </w:rPr>
      </w:pPr>
      <w:r w:rsidRPr="00353D82">
        <w:rPr>
          <w:lang w:val="ru-RU"/>
        </w:rPr>
        <w:t xml:space="preserve">Рассмотреть функции образования </w:t>
      </w:r>
      <w:r>
        <w:rPr>
          <w:lang w:val="ru-RU"/>
        </w:rPr>
        <w:t>и и</w:t>
      </w:r>
      <w:r>
        <w:rPr>
          <w:lang w:val="ru-RU"/>
        </w:rPr>
        <w:t>х практическую реализацию.</w:t>
      </w:r>
    </w:p>
    <w:p w:rsidR="00353D82" w:rsidRDefault="00353D82" w:rsidP="00353D82">
      <w:pPr>
        <w:pStyle w:val="a1"/>
        <w:rPr>
          <w:lang w:val="ru-RU"/>
        </w:rPr>
      </w:pPr>
      <w:r w:rsidRPr="00353D82">
        <w:rPr>
          <w:lang w:val="ru-RU"/>
        </w:rPr>
        <w:lastRenderedPageBreak/>
        <w:t>Определить современные тенденции развития образования и их влияние на педагогический процесс.</w:t>
      </w:r>
      <w:r w:rsidRPr="00353D82">
        <w:rPr>
          <w:lang w:val="ru-RU"/>
        </w:rPr>
        <w:br/>
      </w:r>
    </w:p>
    <w:p w:rsidR="00FD7146" w:rsidRPr="00353D82" w:rsidRDefault="00FD7146" w:rsidP="00695E71">
      <w:pPr>
        <w:spacing w:line="360" w:lineRule="auto"/>
        <w:rPr>
          <w:lang w:val="ru-RU"/>
        </w:rPr>
      </w:pPr>
      <w:r w:rsidRPr="00353D82">
        <w:rPr>
          <w:lang w:val="ru-RU"/>
        </w:rPr>
        <w:t xml:space="preserve">Методологическую основу исследования составляют классические труды отечественных и зарубежных педагогов (Я.А. Коменский, К.Д. Ушинский, А.С. Макаренко, В.А. Сухомлинский, Дж. </w:t>
      </w:r>
      <w:proofErr w:type="spellStart"/>
      <w:r w:rsidRPr="00353D82">
        <w:rPr>
          <w:lang w:val="ru-RU"/>
        </w:rPr>
        <w:t>Дьюи</w:t>
      </w:r>
      <w:proofErr w:type="spellEnd"/>
      <w:r w:rsidRPr="00353D82">
        <w:rPr>
          <w:lang w:val="ru-RU"/>
        </w:rPr>
        <w:t xml:space="preserve">, М. </w:t>
      </w:r>
      <w:proofErr w:type="spellStart"/>
      <w:r w:rsidRPr="00353D82">
        <w:rPr>
          <w:lang w:val="ru-RU"/>
        </w:rPr>
        <w:t>Монтессори</w:t>
      </w:r>
      <w:proofErr w:type="spellEnd"/>
      <w:r w:rsidRPr="00353D82">
        <w:rPr>
          <w:lang w:val="ru-RU"/>
        </w:rPr>
        <w:t>), а также современные исследования в области педагогики, психо</w:t>
      </w:r>
      <w:r w:rsidR="00CB3DFD" w:rsidRPr="00353D82">
        <w:rPr>
          <w:lang w:val="ru-RU"/>
        </w:rPr>
        <w:t>логии и социологии образования.</w:t>
      </w:r>
      <w:r w:rsidRPr="00353D82">
        <w:rPr>
          <w:lang w:val="ru-RU"/>
        </w:rPr>
        <w:br/>
        <w:t>Практическая значимость исследования состоит в возможности использования его положений при совершенствовании образовательного процесса, разработке учебных програ</w:t>
      </w:r>
      <w:r w:rsidR="00CB3DFD" w:rsidRPr="00353D82">
        <w:rPr>
          <w:lang w:val="ru-RU"/>
        </w:rPr>
        <w:t>мм и педагогических технологий.</w:t>
      </w:r>
      <w:r w:rsidRPr="00353D82">
        <w:rPr>
          <w:lang w:val="ru-RU"/>
        </w:rPr>
        <w:br/>
        <w:t>Таким образом, во введении задаётся общий контекст проблемы, обосновывается её актуальность и формулируется цель работы, которая будет раскрыта в основной части исследования.</w:t>
      </w:r>
    </w:p>
    <w:p w:rsidR="00CB3DFD" w:rsidRDefault="00CB3DFD" w:rsidP="00CB3DFD">
      <w:pPr>
        <w:spacing w:line="360" w:lineRule="auto"/>
        <w:rPr>
          <w:rFonts w:cs="Times New Roman"/>
          <w:lang w:val="ru-RU"/>
        </w:rPr>
      </w:pPr>
    </w:p>
    <w:p w:rsidR="00F15FD5" w:rsidRPr="00FD7146" w:rsidRDefault="00E217FB" w:rsidP="004077BA">
      <w:pPr>
        <w:pStyle w:val="21"/>
        <w:rPr>
          <w:lang w:val="ru-RU"/>
        </w:rPr>
      </w:pPr>
      <w:bookmarkStart w:id="1" w:name="_Toc210385455"/>
      <w:bookmarkStart w:id="2" w:name="_GoBack"/>
      <w:bookmarkEnd w:id="2"/>
      <w:r w:rsidRPr="00FD7146">
        <w:rPr>
          <w:lang w:val="ru-RU"/>
        </w:rPr>
        <w:t>1. Образование</w:t>
      </w:r>
      <w:r w:rsidR="00FB7634" w:rsidRPr="00FD7146">
        <w:rPr>
          <w:lang w:val="ru-RU"/>
        </w:rPr>
        <w:t>,</w:t>
      </w:r>
      <w:r w:rsidRPr="00FD7146">
        <w:rPr>
          <w:lang w:val="ru-RU"/>
        </w:rPr>
        <w:t xml:space="preserve"> как социально-педагогическое явление</w:t>
      </w:r>
      <w:bookmarkEnd w:id="1"/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Образование является важнейшим социальным институтом, который выполняет функцию воспроизводства культуры, социальных норм и традиций. Оно не ограничивается только передачей знаний и умений, а выступает сложным процессом формирования личности в условиях взаимодействия человека и общества. В этом смысле образование представляет собой не только педагогическое, но и социальное явление, имеющее огромное значение для устойчивого развития общества.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Исторически образование формировалось</w:t>
      </w:r>
      <w:r>
        <w:rPr>
          <w:rFonts w:eastAsia="Times New Roman" w:cs="Times New Roman"/>
          <w:color w:val="1A1A1A"/>
          <w:szCs w:val="24"/>
          <w:lang w:val="ru-RU" w:eastAsia="ru-RU"/>
        </w:rPr>
        <w:t>,</w:t>
      </w:r>
      <w:r w:rsidRPr="00723CDE">
        <w:rPr>
          <w:rFonts w:eastAsia="Times New Roman" w:cs="Times New Roman"/>
          <w:color w:val="1A1A1A"/>
          <w:szCs w:val="24"/>
          <w:lang w:val="ru-RU" w:eastAsia="ru-RU"/>
        </w:rPr>
        <w:t xml:space="preserve"> как ответ на потребности общества в подготовке новых поколений к жизни, труду, социальным и культурным практикам. По мнению Я.А. Коменского, «образование должно охватывать всех и вся» и носить универсальный характер, так как именно оно является условием </w:t>
      </w:r>
      <w:r w:rsidRPr="00723CDE">
        <w:rPr>
          <w:rFonts w:eastAsia="Times New Roman" w:cs="Times New Roman"/>
          <w:color w:val="1A1A1A"/>
          <w:szCs w:val="24"/>
          <w:lang w:val="ru-RU" w:eastAsia="ru-RU"/>
        </w:rPr>
        <w:lastRenderedPageBreak/>
        <w:t>гармоничного развития человечества [Коменский, 1982]. В дальнейшем философы и педагоги Нового времени (Руссо, Кант, Песталоцци) подчеркивали, что образование не сводится только к обучению, а связано с формированием нравственности, свободы и ответственности личности.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В русской педагогической традиции образование рассматривалось как средство формирования человека-гражданина. К.Д. Ушинский утверждал, что «воспитание и образование человека составляют одно целое» и должны быть ориентированы на развитие как умственных, так и нравственных качеств личности [Ушинский, 1988]. Этот подход стал основой для понимания образования как социально-педагогического процесса.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 xml:space="preserve">Образование выполняет ряд ключевых </w:t>
      </w:r>
      <w:r w:rsidRPr="00CB3DFD">
        <w:rPr>
          <w:rStyle w:val="ae"/>
        </w:rPr>
        <w:t>социальных функций:</w:t>
      </w:r>
    </w:p>
    <w:p w:rsidR="00723CDE" w:rsidRPr="00723CDE" w:rsidRDefault="00723CDE" w:rsidP="00353D82">
      <w:pPr>
        <w:pStyle w:val="a1"/>
        <w:numPr>
          <w:ilvl w:val="0"/>
          <w:numId w:val="10"/>
        </w:numPr>
        <w:rPr>
          <w:lang w:val="ru-RU" w:eastAsia="ru-RU"/>
        </w:rPr>
      </w:pPr>
      <w:r w:rsidRPr="00723CDE">
        <w:rPr>
          <w:b/>
          <w:lang w:val="ru-RU" w:eastAsia="ru-RU"/>
        </w:rPr>
        <w:t>Культурная функция</w:t>
      </w:r>
      <w:r w:rsidRPr="00723CDE">
        <w:rPr>
          <w:lang w:val="ru-RU" w:eastAsia="ru-RU"/>
        </w:rPr>
        <w:t xml:space="preserve"> — сохранение и передача культурных ценностей, традиций, опыта предшествующих поколений.</w:t>
      </w:r>
    </w:p>
    <w:p w:rsidR="00723CDE" w:rsidRPr="00723CDE" w:rsidRDefault="00723CDE" w:rsidP="00353D82">
      <w:pPr>
        <w:pStyle w:val="a1"/>
        <w:numPr>
          <w:ilvl w:val="0"/>
          <w:numId w:val="10"/>
        </w:numPr>
        <w:rPr>
          <w:lang w:val="ru-RU" w:eastAsia="ru-RU"/>
        </w:rPr>
      </w:pPr>
      <w:r w:rsidRPr="00723CDE">
        <w:rPr>
          <w:b/>
          <w:lang w:val="ru-RU" w:eastAsia="ru-RU"/>
        </w:rPr>
        <w:t>Социальная функция</w:t>
      </w:r>
      <w:r w:rsidRPr="00723CDE">
        <w:rPr>
          <w:lang w:val="ru-RU" w:eastAsia="ru-RU"/>
        </w:rPr>
        <w:t xml:space="preserve"> — формирование норм поведения, социальной идентичности и роли человека в обществе.</w:t>
      </w:r>
    </w:p>
    <w:p w:rsidR="00723CDE" w:rsidRPr="00723CDE" w:rsidRDefault="00723CDE" w:rsidP="00353D82">
      <w:pPr>
        <w:pStyle w:val="a1"/>
        <w:numPr>
          <w:ilvl w:val="0"/>
          <w:numId w:val="10"/>
        </w:numPr>
        <w:rPr>
          <w:lang w:val="ru-RU" w:eastAsia="ru-RU"/>
        </w:rPr>
      </w:pPr>
      <w:r w:rsidRPr="00723CDE">
        <w:rPr>
          <w:b/>
          <w:lang w:val="ru-RU" w:eastAsia="ru-RU"/>
        </w:rPr>
        <w:t>Экономическая функция</w:t>
      </w:r>
      <w:r w:rsidRPr="00723CDE">
        <w:rPr>
          <w:lang w:val="ru-RU" w:eastAsia="ru-RU"/>
        </w:rPr>
        <w:t xml:space="preserve"> — подготовка кадров для различных сфер производства, формирование профессиональных компетенций.</w:t>
      </w:r>
    </w:p>
    <w:p w:rsidR="00723CDE" w:rsidRPr="00723CDE" w:rsidRDefault="00723CDE" w:rsidP="00353D82">
      <w:pPr>
        <w:pStyle w:val="a1"/>
        <w:numPr>
          <w:ilvl w:val="0"/>
          <w:numId w:val="10"/>
        </w:numPr>
        <w:rPr>
          <w:lang w:val="ru-RU" w:eastAsia="ru-RU"/>
        </w:rPr>
      </w:pPr>
      <w:r w:rsidRPr="00723CDE">
        <w:rPr>
          <w:b/>
          <w:lang w:val="ru-RU" w:eastAsia="ru-RU"/>
        </w:rPr>
        <w:t>Воспитательная функция</w:t>
      </w:r>
      <w:r w:rsidRPr="00723CDE">
        <w:rPr>
          <w:lang w:val="ru-RU" w:eastAsia="ru-RU"/>
        </w:rPr>
        <w:t xml:space="preserve"> — развитие духовно-нравственных качеств личности.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Особую значимость имеет социализирующая функция образования. Через школу, вуз и другие образовательные институты человек не только усваивает знания, но и приобщается к социальным ролям, нормам, моделям поведения. По мнению А.С. Макаренко, образование невозможно рассматривать вне коллектива, поскольку именно коллектив является главным пространством социализации личности [Макаренко, 1985].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 xml:space="preserve">В современных условиях образование выступает также как фактор социальной мобильности. Оно позволяет человеку повысить свой социальный статус, реализовать профессиональные и личные амбиции. Согласно исследованиям </w:t>
      </w:r>
      <w:r w:rsidRPr="00723CDE">
        <w:rPr>
          <w:rFonts w:eastAsia="Times New Roman" w:cs="Times New Roman"/>
          <w:color w:val="1A1A1A"/>
          <w:szCs w:val="24"/>
          <w:lang w:val="ru-RU" w:eastAsia="ru-RU"/>
        </w:rPr>
        <w:lastRenderedPageBreak/>
        <w:t>ЮНЕСКО, уровень образования напрямую связан с возможностями человека в сфере занятости, дохода и участия в общественной жизни [UNESCO, 2021].</w:t>
      </w:r>
    </w:p>
    <w:p w:rsid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 xml:space="preserve">Современные социологические и педагогические подходы подчеркивают необходимость интеграции образования в систему ценностей общества. </w:t>
      </w:r>
    </w:p>
    <w:p w:rsidR="00723CDE" w:rsidRPr="00723CDE" w:rsidRDefault="00723CDE" w:rsidP="00723CDE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В.А. Сухомлинский отмечал, что образование должно не только обучать, но и «учить человека быть человеком» [Сухомлинский, 1979]. Этот гуманистический подход особенно актуален сегодня, когда общество сталкивается с вызовами глобализации, культурного разнообразия и кризиса духовных ценностей.</w:t>
      </w:r>
    </w:p>
    <w:p w:rsidR="00C33AD2" w:rsidRDefault="00723CDE" w:rsidP="00C33AD2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  <w:r w:rsidRPr="00723CDE">
        <w:rPr>
          <w:rFonts w:eastAsia="Times New Roman" w:cs="Times New Roman"/>
          <w:color w:val="1A1A1A"/>
          <w:szCs w:val="24"/>
          <w:lang w:val="ru-RU" w:eastAsia="ru-RU"/>
        </w:rPr>
        <w:t>Таким образом, образование как социально-педагогическое явление представляет собой многоуровневый процесс, в котором соединяются функции социализации, воспитания, обучения и развития личности. Оно играет ключевую роль в формировании как индивидуального, так и общественного сознания, обеспечивая преемственность культурных традиций и подготовку человека к полноценной жизни в обществе.</w:t>
      </w:r>
    </w:p>
    <w:p w:rsidR="00C33AD2" w:rsidRPr="00C33AD2" w:rsidRDefault="00C33AD2" w:rsidP="00C33AD2">
      <w:pPr>
        <w:shd w:val="clear" w:color="auto" w:fill="FFFFFF"/>
        <w:spacing w:after="0" w:line="360" w:lineRule="auto"/>
        <w:rPr>
          <w:rFonts w:eastAsia="Times New Roman" w:cs="Times New Roman"/>
          <w:color w:val="1A1A1A"/>
          <w:szCs w:val="24"/>
          <w:lang w:val="ru-RU" w:eastAsia="ru-RU"/>
        </w:rPr>
      </w:pPr>
    </w:p>
    <w:p w:rsidR="00F15FD5" w:rsidRPr="00FB7634" w:rsidRDefault="00E217FB" w:rsidP="004077BA">
      <w:pPr>
        <w:pStyle w:val="21"/>
        <w:rPr>
          <w:rStyle w:val="ae"/>
        </w:rPr>
      </w:pPr>
      <w:bookmarkStart w:id="3" w:name="_Toc210385456"/>
      <w:r w:rsidRPr="00FD7146">
        <w:rPr>
          <w:lang w:val="ru-RU"/>
        </w:rPr>
        <w:t xml:space="preserve">2. </w:t>
      </w:r>
      <w:r w:rsidR="00FB7634" w:rsidRPr="00FD7146">
        <w:rPr>
          <w:lang w:val="ru-RU"/>
        </w:rPr>
        <w:t>Образование как педагогический процесс: структура и компоненты</w:t>
      </w:r>
      <w:bookmarkEnd w:id="3"/>
    </w:p>
    <w:p w:rsidR="00CB3DFD" w:rsidRDefault="00BF705F" w:rsidP="004077BA">
      <w:pPr>
        <w:spacing w:line="360" w:lineRule="auto"/>
        <w:rPr>
          <w:lang w:val="ru-RU" w:eastAsia="ru-RU"/>
        </w:rPr>
      </w:pPr>
      <w:r w:rsidRPr="00BF705F">
        <w:rPr>
          <w:lang w:val="ru-RU" w:eastAsia="ru-RU"/>
        </w:rPr>
        <w:t>Педагогический процесс представляет собой целостное и динамическое явление, в котором объединяются обучение, воспитание и развитие личности. Это не просто передача знаний от учителя к ученику, а сложное взаимодействие, направленное на формирование умений, навыков, ценностных ориентаций и социального опыта [3]. Педагогический процесс выступает как системное образование, включающее в</w:t>
      </w:r>
      <w:r w:rsidR="004077BA">
        <w:rPr>
          <w:lang w:val="ru-RU" w:eastAsia="ru-RU"/>
        </w:rPr>
        <w:t xml:space="preserve"> себя взаимосвязанные элементы.</w:t>
      </w:r>
      <w:r w:rsidRPr="00BF705F">
        <w:rPr>
          <w:lang w:val="ru-RU" w:eastAsia="ru-RU"/>
        </w:rPr>
        <w:br/>
        <w:t>Основными компонентами педагогического процесса являются: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t>1. Цели образования.</w:t>
      </w:r>
      <w:r w:rsidRPr="00BF705F">
        <w:rPr>
          <w:lang w:val="ru-RU" w:eastAsia="ru-RU"/>
        </w:rPr>
        <w:t xml:space="preserve"> Они определяют направление всей деятельности и задают образ желаемого результата. По К.Д. Ушинскому, целью педагогики является «воспитание человека в человеке», то есть формирование нравственной, ответственной личности [20].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lastRenderedPageBreak/>
        <w:t>2. Содержание образования.</w:t>
      </w:r>
      <w:r w:rsidRPr="00BF705F">
        <w:rPr>
          <w:lang w:val="ru-RU" w:eastAsia="ru-RU"/>
        </w:rPr>
        <w:t xml:space="preserve"> Оно отражает систему знаний, умений и ценностей, которые необходимо усвоить обучающимся. Содержание постоянно обновляется, чтобы соответствовать запросам общества и развитию науки.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t>3. Методы обучения и воспитания.</w:t>
      </w:r>
      <w:r w:rsidRPr="00BF705F">
        <w:rPr>
          <w:lang w:val="ru-RU" w:eastAsia="ru-RU"/>
        </w:rPr>
        <w:t xml:space="preserve"> Они представляют собой способы взаимодействия педагога и учащегося. Классические методы — объяснение, беседа, упражнение — дополняются современными активными и интерактивными формами (проектная деятельность, дискуссии, цифровые платформы) [11].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t>4. Средства обучения.</w:t>
      </w:r>
      <w:r w:rsidRPr="00BF705F">
        <w:rPr>
          <w:lang w:val="ru-RU" w:eastAsia="ru-RU"/>
        </w:rPr>
        <w:t xml:space="preserve"> К ним относятся учебники, технические средства, информационные технологии. Сегодня ключевое значение приобретают цифровые ресурсы, позволяющие сделать процесс более наглядным и индивидуализированным.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t>5. Формы организации образовательного процесса.</w:t>
      </w:r>
      <w:r w:rsidRPr="00BF705F">
        <w:rPr>
          <w:lang w:val="ru-RU" w:eastAsia="ru-RU"/>
        </w:rPr>
        <w:t xml:space="preserve"> Это урок, лекция, семинар, практикум, самостоятельная работа. Новые формы включают дистанционное и смешанное обучение, сетевые проекты, что расширяет возможности для учеников.</w:t>
      </w:r>
      <w:r w:rsidRPr="00BF705F">
        <w:rPr>
          <w:lang w:val="ru-RU" w:eastAsia="ru-RU"/>
        </w:rPr>
        <w:br/>
      </w:r>
      <w:r w:rsidRPr="00BF705F">
        <w:rPr>
          <w:b/>
          <w:lang w:val="ru-RU" w:eastAsia="ru-RU"/>
        </w:rPr>
        <w:t>6. Результаты педагогического процесса.</w:t>
      </w:r>
      <w:r w:rsidRPr="00BF705F">
        <w:rPr>
          <w:lang w:val="ru-RU" w:eastAsia="ru-RU"/>
        </w:rPr>
        <w:t xml:space="preserve"> Они выражаются не только в объеме усвоенных знаний, но и в сформированных ценностях, компетенциях, с</w:t>
      </w:r>
      <w:r w:rsidR="004077BA">
        <w:rPr>
          <w:lang w:val="ru-RU" w:eastAsia="ru-RU"/>
        </w:rPr>
        <w:t>оциальной ответственности [14].</w:t>
      </w:r>
      <w:r w:rsidRPr="00BF705F">
        <w:rPr>
          <w:lang w:val="ru-RU" w:eastAsia="ru-RU"/>
        </w:rPr>
        <w:br/>
        <w:t>Особое внимание в педагогическом процессе уделяется взаимосвязи обучения и воспитания. Классики педагогики (А.С. Макаренко, В.А. Сухомлинский) подчеркивали, что обучение не может быть нейтральным: оно всегда оказывает воспитательное воздействие. Через учебную деятельность формируются не только умственные способности, но и черты характера, мировоззре</w:t>
      </w:r>
      <w:r w:rsidR="004077BA">
        <w:rPr>
          <w:lang w:val="ru-RU" w:eastAsia="ru-RU"/>
        </w:rPr>
        <w:t>ние, культура общения [12; 19].</w:t>
      </w:r>
      <w:r w:rsidRPr="00BF705F">
        <w:rPr>
          <w:lang w:val="ru-RU" w:eastAsia="ru-RU"/>
        </w:rPr>
        <w:br/>
        <w:t xml:space="preserve">Роль учителя в педагогическом процессе является ключевой. Учитель выступает не только источником знаний, но и наставником, организатором деятельности, партнером в диалоге. Современный педагог, как отмечают исследователи, должен владеть коммуникативными, психологическими и </w:t>
      </w:r>
      <w:r w:rsidRPr="00BF705F">
        <w:rPr>
          <w:lang w:val="ru-RU" w:eastAsia="ru-RU"/>
        </w:rPr>
        <w:lastRenderedPageBreak/>
        <w:t xml:space="preserve">цифровыми компетенциями [9]. Однако важна и активная позиция самого обучающегося. В условиях </w:t>
      </w:r>
      <w:proofErr w:type="spellStart"/>
      <w:r w:rsidRPr="00BF705F">
        <w:rPr>
          <w:lang w:val="ru-RU" w:eastAsia="ru-RU"/>
        </w:rPr>
        <w:t>компетентностного</w:t>
      </w:r>
      <w:proofErr w:type="spellEnd"/>
      <w:r w:rsidRPr="00BF705F">
        <w:rPr>
          <w:lang w:val="ru-RU" w:eastAsia="ru-RU"/>
        </w:rPr>
        <w:t xml:space="preserve"> подхода ученик становится субъектом процесса, активно участвующим в постановке целей, выборе ме</w:t>
      </w:r>
      <w:r w:rsidR="004077BA">
        <w:rPr>
          <w:lang w:val="ru-RU" w:eastAsia="ru-RU"/>
        </w:rPr>
        <w:t>тодов и оценке результатов [8].</w:t>
      </w:r>
      <w:r w:rsidRPr="00BF705F">
        <w:rPr>
          <w:lang w:val="ru-RU" w:eastAsia="ru-RU"/>
        </w:rPr>
        <w:br/>
        <w:t>Таким образом, педагогический процесс представляет собой сложную систему, включающую множество компонентов, которые взаимодействуют между собой. Его эффективность определяется целостностью, согласованностью и гуманистической направленностью. Сегодня задача образования заключается не только в передаче знаний, но и в формировании компетенций, необходимых для успешной самореализации в современном обществе.</w:t>
      </w:r>
    </w:p>
    <w:p w:rsidR="00723CDE" w:rsidRDefault="00723CDE" w:rsidP="004077BA">
      <w:pPr>
        <w:pStyle w:val="21"/>
        <w:rPr>
          <w:lang w:val="ru-RU" w:eastAsia="ru-RU"/>
        </w:rPr>
      </w:pPr>
      <w:bookmarkStart w:id="4" w:name="_Toc210385457"/>
      <w:r w:rsidRPr="00FD7146">
        <w:rPr>
          <w:lang w:val="ru-RU" w:eastAsia="ru-RU"/>
        </w:rPr>
        <w:t>3. Функции образования и их реализация в педагогической практике</w:t>
      </w:r>
      <w:bookmarkEnd w:id="4"/>
    </w:p>
    <w:p w:rsidR="00353D82" w:rsidRDefault="006F56E1" w:rsidP="004077BA">
      <w:pPr>
        <w:spacing w:line="360" w:lineRule="auto"/>
        <w:rPr>
          <w:lang w:val="ru-RU" w:eastAsia="ru-RU"/>
        </w:rPr>
      </w:pPr>
      <w:r w:rsidRPr="00353D82">
        <w:rPr>
          <w:lang w:val="ru-RU" w:eastAsia="ru-RU"/>
        </w:rPr>
        <w:t>Функции образования отражают его роль и значение в жизни личности и общества. Через выполнение своих функций образование обеспечивает не только передачу знаний и навыков, но и формирование личности, развитие культуры, укрепление экономики и социальной стабильности.</w:t>
      </w:r>
    </w:p>
    <w:p w:rsidR="006F56E1" w:rsidRPr="00353D82" w:rsidRDefault="006F56E1" w:rsidP="004077BA">
      <w:pPr>
        <w:spacing w:line="360" w:lineRule="auto"/>
        <w:rPr>
          <w:lang w:val="ru-RU" w:eastAsia="ru-RU"/>
        </w:rPr>
      </w:pPr>
      <w:r w:rsidRPr="00353D82">
        <w:rPr>
          <w:b/>
          <w:lang w:val="ru-RU" w:eastAsia="ru-RU"/>
        </w:rPr>
        <w:t>Социализирующая функция.</w:t>
      </w:r>
      <w:r w:rsidRPr="00353D82">
        <w:rPr>
          <w:lang w:val="ru-RU" w:eastAsia="ru-RU"/>
        </w:rPr>
        <w:t xml:space="preserve"> Образование является важнейшим инструментом социализации личности. Именно в процессе обучения человек осваивает нормы, ценности, правила поведения, необходимые для полноценного участия в жизни общества. В трудах К.Д. Ушинского подчеркивалась значимость воспитания как основы формирования личности [20]. Современные исследователи также отмечают, что образование способствует развитию коммуникативных навыков, формированию гражданской ответственнос</w:t>
      </w:r>
      <w:r w:rsidR="00353D82">
        <w:rPr>
          <w:lang w:val="ru-RU" w:eastAsia="ru-RU"/>
        </w:rPr>
        <w:t>ти и правовой культуры [8].</w:t>
      </w:r>
      <w:r w:rsidR="00353D82" w:rsidRPr="00353D82">
        <w:rPr>
          <w:lang w:val="ru-RU" w:eastAsia="ru-RU"/>
        </w:rPr>
        <w:br/>
      </w:r>
      <w:r w:rsidRPr="00353D82">
        <w:rPr>
          <w:b/>
          <w:lang w:val="ru-RU" w:eastAsia="ru-RU"/>
        </w:rPr>
        <w:t>Культурная функция.</w:t>
      </w:r>
      <w:r w:rsidRPr="00353D82">
        <w:rPr>
          <w:lang w:val="ru-RU" w:eastAsia="ru-RU"/>
        </w:rPr>
        <w:t xml:space="preserve"> Образование передает культурное наследие от поколения к поколению, способствует развитию духовных и нравственных ценностей. По мнению В.А. Сухомлинского, школа должна быть «школой радости», в которой ребенок приобщается к культуре через искусство, </w:t>
      </w:r>
      <w:r w:rsidRPr="00353D82">
        <w:rPr>
          <w:lang w:val="ru-RU" w:eastAsia="ru-RU"/>
        </w:rPr>
        <w:lastRenderedPageBreak/>
        <w:t>литературу, музыку [19]. В современном мире образование выполняет задачу сохранения культурного разнообразия, формирования межкультурно</w:t>
      </w:r>
      <w:r w:rsidR="00353D82">
        <w:rPr>
          <w:lang w:val="ru-RU" w:eastAsia="ru-RU"/>
        </w:rPr>
        <w:t>го диалога и толерантности.</w:t>
      </w:r>
      <w:r w:rsidR="00353D82">
        <w:rPr>
          <w:lang w:val="ru-RU" w:eastAsia="ru-RU"/>
        </w:rPr>
        <w:br/>
      </w:r>
      <w:r w:rsidRPr="00353D82">
        <w:rPr>
          <w:b/>
          <w:lang w:val="ru-RU" w:eastAsia="ru-RU"/>
        </w:rPr>
        <w:t>Экономическая и профессиональная функции.</w:t>
      </w:r>
      <w:r w:rsidRPr="00353D82">
        <w:rPr>
          <w:lang w:val="ru-RU" w:eastAsia="ru-RU"/>
        </w:rPr>
        <w:t xml:space="preserve"> С развитием рыночной экономики образование стало рассматриваться как важный фактор экономического роста. Теория «человеческого капитала» (Г. Беккер) доказывает, что инвестиции в образование повышают производительность труда и конкурентоспособность страны [4]. Система профессионального образования готовит специалистов, которые обеспечивают функционирование всех сфер экономики. Сегодня особое значение приобретает подготовка кадров для вы</w:t>
      </w:r>
      <w:r w:rsidR="00353D82">
        <w:rPr>
          <w:lang w:val="ru-RU" w:eastAsia="ru-RU"/>
        </w:rPr>
        <w:t>сокотехнологичных отраслей.</w:t>
      </w:r>
      <w:r w:rsidR="00353D82">
        <w:rPr>
          <w:lang w:val="ru-RU" w:eastAsia="ru-RU"/>
        </w:rPr>
        <w:br/>
      </w:r>
      <w:r w:rsidRPr="00353D82">
        <w:rPr>
          <w:b/>
          <w:lang w:val="ru-RU" w:eastAsia="ru-RU"/>
        </w:rPr>
        <w:t>Гуманистическая и личностно-развивающая функции.</w:t>
      </w:r>
      <w:r w:rsidRPr="00353D82">
        <w:rPr>
          <w:lang w:val="ru-RU" w:eastAsia="ru-RU"/>
        </w:rPr>
        <w:t xml:space="preserve"> Образование формирует у личности нравственные ценности, уважение к правам человека, толерантность. Педагогические концепции Марии </w:t>
      </w:r>
      <w:proofErr w:type="spellStart"/>
      <w:r w:rsidRPr="00353D82">
        <w:rPr>
          <w:lang w:val="ru-RU" w:eastAsia="ru-RU"/>
        </w:rPr>
        <w:t>Монтессори</w:t>
      </w:r>
      <w:proofErr w:type="spellEnd"/>
      <w:r w:rsidRPr="00353D82">
        <w:rPr>
          <w:lang w:val="ru-RU" w:eastAsia="ru-RU"/>
        </w:rPr>
        <w:t xml:space="preserve"> и Джона </w:t>
      </w:r>
      <w:proofErr w:type="spellStart"/>
      <w:r w:rsidRPr="00353D82">
        <w:rPr>
          <w:lang w:val="ru-RU" w:eastAsia="ru-RU"/>
        </w:rPr>
        <w:t>Дьюи</w:t>
      </w:r>
      <w:proofErr w:type="spellEnd"/>
      <w:r w:rsidRPr="00353D82">
        <w:rPr>
          <w:lang w:val="ru-RU" w:eastAsia="ru-RU"/>
        </w:rPr>
        <w:t xml:space="preserve"> акцентируют внимание на развитии индивидуальности ученика, его инициативности и творческого потенциала [5; 13]. Современная школа должна не только учить, но и воспитывать человека, способного к сам</w:t>
      </w:r>
      <w:r w:rsidR="00353D82">
        <w:rPr>
          <w:lang w:val="ru-RU" w:eastAsia="ru-RU"/>
        </w:rPr>
        <w:t>ореализации и саморазвитию.</w:t>
      </w:r>
      <w:r w:rsidR="00353D82">
        <w:rPr>
          <w:lang w:val="ru-RU" w:eastAsia="ru-RU"/>
        </w:rPr>
        <w:br/>
      </w:r>
      <w:r w:rsidRPr="00353D82">
        <w:rPr>
          <w:b/>
          <w:lang w:val="ru-RU" w:eastAsia="ru-RU"/>
        </w:rPr>
        <w:t>Практическая реализация функций образования.</w:t>
      </w:r>
      <w:r w:rsidRPr="00353D82">
        <w:rPr>
          <w:lang w:val="ru-RU" w:eastAsia="ru-RU"/>
        </w:rPr>
        <w:t xml:space="preserve"> В педагогической практике функции образования реализуются через учебные планы, методы и формы обучения. Например, социализирующая функция проявляется в совместной деятельности учащихся, культурная — в изучении литературы, истории, искусства, экономическая — в профессиональной подготовке и развитии предпринимательских навыков. Гуманистическая функция реализуется в воспитательных программах, школьных и студенческих пр</w:t>
      </w:r>
      <w:r w:rsidR="004077BA">
        <w:rPr>
          <w:lang w:val="ru-RU" w:eastAsia="ru-RU"/>
        </w:rPr>
        <w:t>оектах, волонтерских движениях.</w:t>
      </w:r>
      <w:r w:rsidRPr="00353D82">
        <w:rPr>
          <w:lang w:val="ru-RU" w:eastAsia="ru-RU"/>
        </w:rPr>
        <w:br/>
        <w:t xml:space="preserve">Таким образом, функции образования многообразны и взаимосвязаны. Их реализация позволяет не только передавать знания, но и формировать всесторонне развитую личность, способную активно участвовать в жизни </w:t>
      </w:r>
      <w:r w:rsidRPr="00353D82">
        <w:rPr>
          <w:lang w:val="ru-RU" w:eastAsia="ru-RU"/>
        </w:rPr>
        <w:lastRenderedPageBreak/>
        <w:t>общества. В современных условиях особенно важно гармонично сочетать все функции образования, чтобы подготовить человека к жизни в глобальном, информационном и многообразном мире.</w:t>
      </w:r>
    </w:p>
    <w:p w:rsidR="006F56E1" w:rsidRPr="006F56E1" w:rsidRDefault="006F56E1" w:rsidP="006F56E1">
      <w:pPr>
        <w:rPr>
          <w:lang w:val="ru-RU" w:eastAsia="ru-RU"/>
        </w:rPr>
      </w:pPr>
    </w:p>
    <w:p w:rsidR="00723CDE" w:rsidRDefault="00723CDE" w:rsidP="004077BA">
      <w:pPr>
        <w:pStyle w:val="21"/>
        <w:rPr>
          <w:lang w:val="ru-RU" w:eastAsia="ru-RU"/>
        </w:rPr>
      </w:pPr>
      <w:bookmarkStart w:id="5" w:name="_Toc210385458"/>
      <w:r w:rsidRPr="00FD7146">
        <w:rPr>
          <w:lang w:val="ru-RU" w:eastAsia="ru-RU"/>
        </w:rPr>
        <w:t>4. Современные тенденции и перспективы развития образования</w:t>
      </w:r>
      <w:bookmarkEnd w:id="5"/>
    </w:p>
    <w:p w:rsidR="00633D71" w:rsidRDefault="00AD0087" w:rsidP="004077BA">
      <w:pPr>
        <w:spacing w:line="360" w:lineRule="auto"/>
        <w:rPr>
          <w:lang w:val="ru-RU" w:eastAsia="ru-RU"/>
        </w:rPr>
      </w:pPr>
      <w:r w:rsidRPr="00AD0087">
        <w:rPr>
          <w:lang w:val="ru-RU" w:eastAsia="ru-RU"/>
        </w:rPr>
        <w:t xml:space="preserve">Современное образование развивается в условиях стремительных изменений, вызванных научно-техническим прогрессом, </w:t>
      </w:r>
      <w:proofErr w:type="spellStart"/>
      <w:r w:rsidRPr="00AD0087">
        <w:rPr>
          <w:lang w:val="ru-RU" w:eastAsia="ru-RU"/>
        </w:rPr>
        <w:t>цифровизацией</w:t>
      </w:r>
      <w:proofErr w:type="spellEnd"/>
      <w:r w:rsidRPr="00AD0087">
        <w:rPr>
          <w:lang w:val="ru-RU" w:eastAsia="ru-RU"/>
        </w:rPr>
        <w:t xml:space="preserve"> и глобализацией. Эти процессы оказывают значительное влияние на содержание, формы и методы обучения, а также на роль педагога и обучающег</w:t>
      </w:r>
      <w:r w:rsidR="004077BA">
        <w:rPr>
          <w:lang w:val="ru-RU" w:eastAsia="ru-RU"/>
        </w:rPr>
        <w:t>ося в образовательном процессе.</w:t>
      </w:r>
      <w:r w:rsidRPr="00AD0087">
        <w:rPr>
          <w:lang w:val="ru-RU" w:eastAsia="ru-RU"/>
        </w:rPr>
        <w:br/>
      </w:r>
      <w:r w:rsidRPr="004077BA">
        <w:rPr>
          <w:b/>
          <w:lang w:val="ru-RU" w:eastAsia="ru-RU"/>
        </w:rPr>
        <w:t xml:space="preserve">1. Влияние </w:t>
      </w:r>
      <w:proofErr w:type="spellStart"/>
      <w:r w:rsidRPr="004077BA">
        <w:rPr>
          <w:b/>
          <w:lang w:val="ru-RU" w:eastAsia="ru-RU"/>
        </w:rPr>
        <w:t>цифровизации</w:t>
      </w:r>
      <w:proofErr w:type="spellEnd"/>
      <w:r w:rsidRPr="004077BA">
        <w:rPr>
          <w:b/>
          <w:lang w:val="ru-RU" w:eastAsia="ru-RU"/>
        </w:rPr>
        <w:t xml:space="preserve"> на педагогический процесс.</w:t>
      </w:r>
      <w:r w:rsidRPr="00AD0087">
        <w:rPr>
          <w:lang w:val="ru-RU" w:eastAsia="ru-RU"/>
        </w:rPr>
        <w:t xml:space="preserve"> Сегодня невозможно представить образование без использования информационно-коммуникационных технологий. Электронные учебники, цифровые платформы, дистанционное обучение становятся частью повседневной практики школ и университетов. По данным ЮНЕСКО, </w:t>
      </w:r>
      <w:proofErr w:type="spellStart"/>
      <w:r w:rsidRPr="00AD0087">
        <w:rPr>
          <w:lang w:val="ru-RU" w:eastAsia="ru-RU"/>
        </w:rPr>
        <w:t>цифровизация</w:t>
      </w:r>
      <w:proofErr w:type="spellEnd"/>
      <w:r w:rsidRPr="00AD0087">
        <w:rPr>
          <w:lang w:val="ru-RU" w:eastAsia="ru-RU"/>
        </w:rPr>
        <w:t xml:space="preserve"> образования способствует расширению доступа к знаниям и индивидуализации обучения [6]. Однако вместе с тем возникают вызовы: необходимость обеспечения цифровой грамотности, преодоление цифрового неравенства, сохранение живого обще</w:t>
      </w:r>
      <w:r w:rsidR="004077BA">
        <w:rPr>
          <w:lang w:val="ru-RU" w:eastAsia="ru-RU"/>
        </w:rPr>
        <w:t>ния между педагогом и учеником.</w:t>
      </w:r>
      <w:r w:rsidRPr="00AD0087">
        <w:rPr>
          <w:lang w:val="ru-RU" w:eastAsia="ru-RU"/>
        </w:rPr>
        <w:br/>
      </w:r>
      <w:r w:rsidRPr="004077BA">
        <w:rPr>
          <w:b/>
          <w:lang w:val="ru-RU" w:eastAsia="ru-RU"/>
        </w:rPr>
        <w:t>2. Инклюзивное образование и его роль.</w:t>
      </w:r>
      <w:r w:rsidRPr="00AD0087">
        <w:rPr>
          <w:lang w:val="ru-RU" w:eastAsia="ru-RU"/>
        </w:rPr>
        <w:t xml:space="preserve"> Одной из ключевых тенденций является развитие инклюзивного образования, которое предполагает создание равных возможностей для всех обучающихся, независимо от их физических, психических или социальных особенностей. В.А. Сухомлинский отмечал важность гуманного отношения к каждому ребенку [19]. Сегодня инклюзия становится важнейшей ценностью системы образования, что требует подготовки педагогов, способных ра</w:t>
      </w:r>
      <w:r w:rsidR="004077BA">
        <w:rPr>
          <w:lang w:val="ru-RU" w:eastAsia="ru-RU"/>
        </w:rPr>
        <w:t>ботать в условиях разнообразия.</w:t>
      </w:r>
      <w:r w:rsidRPr="00AD0087">
        <w:rPr>
          <w:lang w:val="ru-RU" w:eastAsia="ru-RU"/>
        </w:rPr>
        <w:br/>
      </w:r>
      <w:r w:rsidRPr="004077BA">
        <w:rPr>
          <w:b/>
          <w:lang w:val="ru-RU" w:eastAsia="ru-RU"/>
        </w:rPr>
        <w:t>3. Глобализация и интернационализация образования.</w:t>
      </w:r>
      <w:r w:rsidRPr="00AD0087">
        <w:rPr>
          <w:lang w:val="ru-RU" w:eastAsia="ru-RU"/>
        </w:rPr>
        <w:t xml:space="preserve"> Современное образование выходит за рамки национальных границ. Мобильность студентов и </w:t>
      </w:r>
      <w:r w:rsidRPr="00AD0087">
        <w:rPr>
          <w:lang w:val="ru-RU" w:eastAsia="ru-RU"/>
        </w:rPr>
        <w:lastRenderedPageBreak/>
        <w:t xml:space="preserve">преподавателей, участие в международных программах (например, </w:t>
      </w:r>
      <w:r w:rsidRPr="00AD0087">
        <w:rPr>
          <w:lang w:eastAsia="ru-RU"/>
        </w:rPr>
        <w:t>Erasmus</w:t>
      </w:r>
      <w:r w:rsidRPr="00AD0087">
        <w:rPr>
          <w:lang w:val="ru-RU" w:eastAsia="ru-RU"/>
        </w:rPr>
        <w:t>), распространение онлайн-курсов ведущих университетов делают образование глобальным. Это способствует обмену знаниями, культурному взаимопониманию, формированию мирового обра</w:t>
      </w:r>
      <w:r w:rsidR="004077BA">
        <w:rPr>
          <w:lang w:val="ru-RU" w:eastAsia="ru-RU"/>
        </w:rPr>
        <w:t>зовательного пространства [15].</w:t>
      </w:r>
      <w:r w:rsidRPr="00AD0087">
        <w:rPr>
          <w:lang w:val="ru-RU" w:eastAsia="ru-RU"/>
        </w:rPr>
        <w:br/>
      </w:r>
      <w:r w:rsidRPr="004077BA">
        <w:rPr>
          <w:b/>
          <w:lang w:val="ru-RU" w:eastAsia="ru-RU"/>
        </w:rPr>
        <w:t xml:space="preserve">4. </w:t>
      </w:r>
      <w:proofErr w:type="spellStart"/>
      <w:r w:rsidRPr="004077BA">
        <w:rPr>
          <w:b/>
          <w:lang w:val="ru-RU" w:eastAsia="ru-RU"/>
        </w:rPr>
        <w:t>Компетентностный</w:t>
      </w:r>
      <w:proofErr w:type="spellEnd"/>
      <w:r w:rsidRPr="004077BA">
        <w:rPr>
          <w:b/>
          <w:lang w:val="ru-RU" w:eastAsia="ru-RU"/>
        </w:rPr>
        <w:t xml:space="preserve"> и личностно-ориентированный подходы.</w:t>
      </w:r>
      <w:r w:rsidRPr="00AD0087">
        <w:rPr>
          <w:lang w:val="ru-RU" w:eastAsia="ru-RU"/>
        </w:rPr>
        <w:t xml:space="preserve"> Современная педагогика акцентирует внимание на развитии компетенций, необходимых для успешной самореализации: критическое мышление, креативность, умение работать в команде, коммуникативные и цифровые навыки. По мнению Джона </w:t>
      </w:r>
      <w:proofErr w:type="spellStart"/>
      <w:r w:rsidRPr="00AD0087">
        <w:rPr>
          <w:lang w:val="ru-RU" w:eastAsia="ru-RU"/>
        </w:rPr>
        <w:t>Дьюи</w:t>
      </w:r>
      <w:proofErr w:type="spellEnd"/>
      <w:r w:rsidRPr="00AD0087">
        <w:rPr>
          <w:lang w:val="ru-RU" w:eastAsia="ru-RU"/>
        </w:rPr>
        <w:t>, обучение должно строиться на активной деятельности учащегося [5]. Личностно-ориентированный подход предполагает учет интересов и возможностей каждого ребенка, что позволяет сделать образовательный процес</w:t>
      </w:r>
      <w:r w:rsidR="004077BA">
        <w:rPr>
          <w:lang w:val="ru-RU" w:eastAsia="ru-RU"/>
        </w:rPr>
        <w:t>с более эффективным и гуманным.</w:t>
      </w:r>
      <w:r w:rsidRPr="00AD0087">
        <w:rPr>
          <w:lang w:val="ru-RU" w:eastAsia="ru-RU"/>
        </w:rPr>
        <w:br/>
      </w:r>
      <w:r w:rsidRPr="004077BA">
        <w:rPr>
          <w:b/>
          <w:lang w:val="ru-RU" w:eastAsia="ru-RU"/>
        </w:rPr>
        <w:t xml:space="preserve">5. Перспективы развития образования в </w:t>
      </w:r>
      <w:r w:rsidRPr="004077BA">
        <w:rPr>
          <w:b/>
          <w:lang w:eastAsia="ru-RU"/>
        </w:rPr>
        <w:t>XXI</w:t>
      </w:r>
      <w:r w:rsidRPr="004077BA">
        <w:rPr>
          <w:b/>
          <w:lang w:val="ru-RU" w:eastAsia="ru-RU"/>
        </w:rPr>
        <w:t xml:space="preserve"> веке.</w:t>
      </w:r>
      <w:r w:rsidRPr="00AD0087">
        <w:rPr>
          <w:lang w:val="ru-RU" w:eastAsia="ru-RU"/>
        </w:rPr>
        <w:t xml:space="preserve"> В будущем образование будет все более гибким, индивидуализированным и ориентированным на практику. Большое значение приобретут смешанные формы обучения, использование искусственного интеллекта в образовательных технологиях, развитие непрерывного образования (</w:t>
      </w:r>
      <w:r w:rsidRPr="00AD0087">
        <w:rPr>
          <w:lang w:eastAsia="ru-RU"/>
        </w:rPr>
        <w:t>lifelong</w:t>
      </w:r>
      <w:r w:rsidRPr="00AD0087">
        <w:rPr>
          <w:lang w:val="ru-RU" w:eastAsia="ru-RU"/>
        </w:rPr>
        <w:t xml:space="preserve"> </w:t>
      </w:r>
      <w:r w:rsidRPr="00AD0087">
        <w:rPr>
          <w:lang w:eastAsia="ru-RU"/>
        </w:rPr>
        <w:t>learning</w:t>
      </w:r>
      <w:r w:rsidRPr="00AD0087">
        <w:rPr>
          <w:lang w:val="ru-RU" w:eastAsia="ru-RU"/>
        </w:rPr>
        <w:t>). Современные исследователи отмечают, что образование должно готовить человека не только к конкретной профессии, но и к жизни в усло</w:t>
      </w:r>
      <w:r w:rsidR="004077BA">
        <w:rPr>
          <w:lang w:val="ru-RU" w:eastAsia="ru-RU"/>
        </w:rPr>
        <w:t>виях постоянных изменений [10].</w:t>
      </w:r>
      <w:r w:rsidRPr="00AD0087">
        <w:rPr>
          <w:lang w:val="ru-RU" w:eastAsia="ru-RU"/>
        </w:rPr>
        <w:br/>
        <w:t xml:space="preserve">Таким образом, современное образование развивается под влиянием </w:t>
      </w:r>
      <w:proofErr w:type="spellStart"/>
      <w:r w:rsidRPr="00AD0087">
        <w:rPr>
          <w:lang w:val="ru-RU" w:eastAsia="ru-RU"/>
        </w:rPr>
        <w:t>цифровизации</w:t>
      </w:r>
      <w:proofErr w:type="spellEnd"/>
      <w:r w:rsidRPr="00AD0087">
        <w:rPr>
          <w:lang w:val="ru-RU" w:eastAsia="ru-RU"/>
        </w:rPr>
        <w:t xml:space="preserve">, глобализации, инклюзивных и </w:t>
      </w:r>
      <w:proofErr w:type="spellStart"/>
      <w:r w:rsidRPr="00AD0087">
        <w:rPr>
          <w:lang w:val="ru-RU" w:eastAsia="ru-RU"/>
        </w:rPr>
        <w:t>компетентностных</w:t>
      </w:r>
      <w:proofErr w:type="spellEnd"/>
      <w:r w:rsidRPr="00AD0087">
        <w:rPr>
          <w:lang w:val="ru-RU" w:eastAsia="ru-RU"/>
        </w:rPr>
        <w:t xml:space="preserve"> подходов. Эти тенденции открывают новые возможности, но также ставят перед педагогикой задачи поиска баланса между традицией и инновацией, массовостью и индивидуализацией, глобальным и национальным контекстами.</w:t>
      </w:r>
    </w:p>
    <w:p w:rsidR="00CB3DFD" w:rsidRPr="00CB3DFD" w:rsidRDefault="00CB3DFD" w:rsidP="00CB3DFD">
      <w:pPr>
        <w:spacing w:line="360" w:lineRule="auto"/>
        <w:rPr>
          <w:lang w:val="ru-RU" w:eastAsia="ru-RU"/>
        </w:rPr>
      </w:pPr>
    </w:p>
    <w:p w:rsidR="00AD0087" w:rsidRPr="00AD0087" w:rsidRDefault="00E217FB" w:rsidP="004077BA">
      <w:pPr>
        <w:pStyle w:val="21"/>
        <w:rPr>
          <w:lang w:val="ru-RU"/>
        </w:rPr>
      </w:pPr>
      <w:bookmarkStart w:id="6" w:name="_Toc210385459"/>
      <w:r w:rsidRPr="00723CDE">
        <w:rPr>
          <w:lang w:val="ru-RU"/>
        </w:rPr>
        <w:lastRenderedPageBreak/>
        <w:t>Заключение</w:t>
      </w:r>
      <w:bookmarkEnd w:id="6"/>
    </w:p>
    <w:p w:rsidR="00AD0087" w:rsidRPr="00AD0087" w:rsidRDefault="00E217FB" w:rsidP="00AD0087">
      <w:pPr>
        <w:spacing w:line="360" w:lineRule="auto"/>
        <w:ind w:firstLine="709"/>
        <w:rPr>
          <w:lang w:val="ru-RU"/>
        </w:rPr>
      </w:pPr>
      <w:r w:rsidRPr="00723CDE">
        <w:rPr>
          <w:lang w:val="ru-RU"/>
        </w:rPr>
        <w:t>Образование как педагогический процесс является основой развития личности и общества. Оно представляет собой целостную систему, включающую обучение, воспитание и развитие. Структурные компоненты педагогического процесса – цели, содержание, методы, формы и средства – обеспечивают его эффективность. Образование выполняет познавательную, воспитательную, социализирующую, культурную и инновационную функции, которые находят реализацию в совре</w:t>
      </w:r>
      <w:r w:rsidR="004077BA">
        <w:rPr>
          <w:lang w:val="ru-RU"/>
        </w:rPr>
        <w:t>менной педагогической практике.</w:t>
      </w:r>
      <w:r w:rsidRPr="00723CDE">
        <w:rPr>
          <w:lang w:val="ru-RU"/>
        </w:rPr>
        <w:br/>
        <w:t>Современные тенденции развития образования указывают на необходимость внедрения новых технологий, перехода к компетентностной модели обучения, ориентации на личность обучающегося. Гуманизация и демократизация образовательной сферы предполагают отказ от авторитарных методов и развитие партнёрских отношений</w:t>
      </w:r>
      <w:r w:rsidR="004077BA">
        <w:rPr>
          <w:lang w:val="ru-RU"/>
        </w:rPr>
        <w:t xml:space="preserve"> между педагогом и обучающимся.</w:t>
      </w:r>
      <w:r w:rsidRPr="00723CDE">
        <w:rPr>
          <w:lang w:val="ru-RU"/>
        </w:rPr>
        <w:br/>
      </w:r>
      <w:r w:rsidR="00AD0087" w:rsidRPr="00AD0087">
        <w:rPr>
          <w:lang w:val="ru-RU"/>
        </w:rPr>
        <w:t>Таким образом, проведённое исследование подтверждает, что образование является не только инструментом передачи знаний, но и универсальным механизмом развития личности и общества. Его педагогическая сущность заключается в комплексном подходе к обучению и воспитанию, в сочетании традиций и инноваций. Современные вызовы требуют поиска новых форм и методов, но при этом сохраняется ключевая роль педагога как наставника и организа</w:t>
      </w:r>
      <w:r w:rsidR="004077BA">
        <w:rPr>
          <w:lang w:val="ru-RU"/>
        </w:rPr>
        <w:t>тора образовательного процесса.</w:t>
      </w:r>
      <w:r w:rsidR="00AD0087" w:rsidRPr="00AD0087">
        <w:rPr>
          <w:lang w:val="ru-RU"/>
        </w:rPr>
        <w:br/>
        <w:t xml:space="preserve">Заключая исследование, можно отметить, что будущее образования зависит от способности общества адаптировать систему обучения к вызовам </w:t>
      </w:r>
      <w:r w:rsidR="00AD0087" w:rsidRPr="00AD0087">
        <w:t>XXI</w:t>
      </w:r>
      <w:r w:rsidR="00AD0087" w:rsidRPr="00AD0087">
        <w:rPr>
          <w:lang w:val="ru-RU"/>
        </w:rPr>
        <w:t xml:space="preserve"> века, сохранив её гуманистическую направленность и ориентированность на развитие личности. Это позволяет утверждать, что образование как педагогический процесс останется важнейшей основой устойчивого развития общества и полноценного раскрытия человеческого потенциала.</w:t>
      </w:r>
    </w:p>
    <w:p w:rsidR="00AD0087" w:rsidRDefault="00AD0087" w:rsidP="00AD0087">
      <w:pPr>
        <w:spacing w:line="360" w:lineRule="auto"/>
        <w:ind w:firstLine="709"/>
        <w:rPr>
          <w:lang w:val="ru-RU"/>
        </w:rPr>
      </w:pPr>
    </w:p>
    <w:p w:rsidR="00F15FD5" w:rsidRPr="00723CDE" w:rsidRDefault="00E217FB" w:rsidP="004077BA">
      <w:pPr>
        <w:pStyle w:val="21"/>
        <w:rPr>
          <w:lang w:val="ru-RU"/>
        </w:rPr>
      </w:pPr>
      <w:bookmarkStart w:id="7" w:name="_Toc210385460"/>
      <w:r w:rsidRPr="00723CDE">
        <w:rPr>
          <w:lang w:val="ru-RU"/>
        </w:rPr>
        <w:lastRenderedPageBreak/>
        <w:t>Список литературы</w:t>
      </w:r>
      <w:bookmarkEnd w:id="7"/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1. Беккер Г. Человеческий капитал. – М.: Изд-во ГУ ВШЭ, 2003. – 480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2. Аристотель. Политика. – М.: Мысль, 1997. – 384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3. </w:t>
      </w:r>
      <w:proofErr w:type="spellStart"/>
      <w:r w:rsidRPr="00AD0087">
        <w:rPr>
          <w:lang w:val="ru-RU"/>
        </w:rPr>
        <w:t>Бондаревская</w:t>
      </w:r>
      <w:proofErr w:type="spellEnd"/>
      <w:r w:rsidRPr="00AD0087">
        <w:rPr>
          <w:lang w:val="ru-RU"/>
        </w:rPr>
        <w:t xml:space="preserve"> Е.В. Теория и практика воспитательных систем. – Ростов н/Д: Изд-во РГУ, 2000. – 352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4. Беккер Г. Экономический анализ и человеческое поведение. – М.: ГУ ВШЭ, 2007. – 302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5. </w:t>
      </w:r>
      <w:proofErr w:type="spellStart"/>
      <w:r w:rsidRPr="00AD0087">
        <w:rPr>
          <w:lang w:val="ru-RU"/>
        </w:rPr>
        <w:t>Дьюи</w:t>
      </w:r>
      <w:proofErr w:type="spellEnd"/>
      <w:r w:rsidRPr="00AD0087">
        <w:rPr>
          <w:lang w:val="ru-RU"/>
        </w:rPr>
        <w:t xml:space="preserve"> Дж. Демократия и образование. – М.: Педагогика-Пресс, 2000. – 384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6. Доклады ЮНЕСКО об образовании. – Париж: </w:t>
      </w:r>
      <w:r w:rsidRPr="00AD0087">
        <w:t>UNESCO</w:t>
      </w:r>
      <w:r w:rsidRPr="00AD0087">
        <w:rPr>
          <w:lang w:val="ru-RU"/>
        </w:rPr>
        <w:t>, 2021. – 245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7. Коменский Я.А. Великая дидактика. – М.: Педагогика, 1982. – 543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8. Кон И.С. Введение в социальную педагогику. – М.: Педагогика, 1990. – 368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9. Кузьмина Н.В. Профессионализм деятельности преподавателя. – М.: Педагогика, 1990. – 224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10. Кузьминов Я.И., Фрумин И.Д. Образование в </w:t>
      </w:r>
      <w:r w:rsidRPr="00AD0087">
        <w:t>XXI</w:t>
      </w:r>
      <w:r w:rsidRPr="00AD0087">
        <w:rPr>
          <w:lang w:val="ru-RU"/>
        </w:rPr>
        <w:t xml:space="preserve"> веке: повестка для России. – М.: ГУ ВШЭ, 2019. – 312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11. </w:t>
      </w:r>
      <w:proofErr w:type="spellStart"/>
      <w:r w:rsidRPr="00AD0087">
        <w:rPr>
          <w:lang w:val="ru-RU"/>
        </w:rPr>
        <w:t>Лернер</w:t>
      </w:r>
      <w:proofErr w:type="spellEnd"/>
      <w:r w:rsidRPr="00AD0087">
        <w:rPr>
          <w:lang w:val="ru-RU"/>
        </w:rPr>
        <w:t xml:space="preserve"> И.Я. Дидактические основы методов обучения. – М.: Педагогика, 1981. – 186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12. Макаренко А.С. Педагогическая поэма. – М.: Правда, 1989. – 478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13. </w:t>
      </w:r>
      <w:proofErr w:type="spellStart"/>
      <w:r w:rsidRPr="00AD0087">
        <w:rPr>
          <w:lang w:val="ru-RU"/>
        </w:rPr>
        <w:t>Монтессори</w:t>
      </w:r>
      <w:proofErr w:type="spellEnd"/>
      <w:r w:rsidRPr="00AD0087">
        <w:rPr>
          <w:lang w:val="ru-RU"/>
        </w:rPr>
        <w:t xml:space="preserve"> М. Метод научной педагогики. – М.: Карапуз, 2004. – 352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 xml:space="preserve">14. </w:t>
      </w:r>
      <w:proofErr w:type="spellStart"/>
      <w:r w:rsidRPr="00AD0087">
        <w:rPr>
          <w:lang w:val="ru-RU"/>
        </w:rPr>
        <w:t>Подласый</w:t>
      </w:r>
      <w:proofErr w:type="spellEnd"/>
      <w:r w:rsidRPr="00AD0087">
        <w:rPr>
          <w:lang w:val="ru-RU"/>
        </w:rPr>
        <w:t xml:space="preserve"> И.П. Педагогика. – М.: </w:t>
      </w:r>
      <w:proofErr w:type="spellStart"/>
      <w:r w:rsidRPr="00AD0087">
        <w:rPr>
          <w:lang w:val="ru-RU"/>
        </w:rPr>
        <w:t>Владос</w:t>
      </w:r>
      <w:proofErr w:type="spellEnd"/>
      <w:r w:rsidRPr="00AD0087">
        <w:rPr>
          <w:lang w:val="ru-RU"/>
        </w:rPr>
        <w:t>, 2017. – 576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15. Селиванова Н.Л. Глобализация и образование. – М.: Академический проект, 2010. – 240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16. Смирнов С.А. Педагогика и психология высшей школы. – М.: Академия, 2016. – 352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17. Современные образовательные практики / Под ред. В.В. Серикова. – М.: Просвещение, 2020. – 280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18. Соловейчик С.Л. Педагогика для всех. – М.: Педагогика, 1988. – 256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lastRenderedPageBreak/>
        <w:t>19. Сухомлинский В.А. Сердце отдаю детям. – М.: Педагогика, 1979. – 384 с.</w:t>
      </w:r>
    </w:p>
    <w:p w:rsidR="00AD0087" w:rsidRPr="00AD0087" w:rsidRDefault="00AD0087" w:rsidP="00AD0087">
      <w:pPr>
        <w:rPr>
          <w:lang w:val="ru-RU"/>
        </w:rPr>
      </w:pPr>
      <w:r w:rsidRPr="00AD0087">
        <w:rPr>
          <w:lang w:val="ru-RU"/>
        </w:rPr>
        <w:t>20. Ушинский К.Д. Человек как предмет воспитания. – М.: Педагогика, 2004. – 412 с.</w:t>
      </w:r>
    </w:p>
    <w:p w:rsidR="00F15FD5" w:rsidRPr="00723CDE" w:rsidRDefault="00F15FD5">
      <w:pPr>
        <w:rPr>
          <w:lang w:val="ru-RU"/>
        </w:rPr>
      </w:pPr>
    </w:p>
    <w:sectPr w:rsidR="00F15FD5" w:rsidRPr="00723CDE" w:rsidSect="00723CDE">
      <w:pgSz w:w="11906" w:h="16838"/>
      <w:pgMar w:top="1134" w:right="567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5A60FF"/>
    <w:multiLevelType w:val="hybridMultilevel"/>
    <w:tmpl w:val="D30AA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12FBF"/>
    <w:multiLevelType w:val="hybridMultilevel"/>
    <w:tmpl w:val="BCE8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60A4A"/>
    <w:multiLevelType w:val="hybridMultilevel"/>
    <w:tmpl w:val="F536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000C0"/>
    <w:multiLevelType w:val="hybridMultilevel"/>
    <w:tmpl w:val="F75ACAE2"/>
    <w:lvl w:ilvl="0" w:tplc="C2A6F2F2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359CA"/>
    <w:multiLevelType w:val="hybridMultilevel"/>
    <w:tmpl w:val="D1BCA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57435"/>
    <w:multiLevelType w:val="hybridMultilevel"/>
    <w:tmpl w:val="CEFC5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31B99"/>
    <w:multiLevelType w:val="hybridMultilevel"/>
    <w:tmpl w:val="0E24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30B9"/>
    <w:rsid w:val="0006063C"/>
    <w:rsid w:val="0012056B"/>
    <w:rsid w:val="0015074B"/>
    <w:rsid w:val="0029639D"/>
    <w:rsid w:val="00326F90"/>
    <w:rsid w:val="00353D82"/>
    <w:rsid w:val="004077BA"/>
    <w:rsid w:val="00633D71"/>
    <w:rsid w:val="00695E71"/>
    <w:rsid w:val="006F56E1"/>
    <w:rsid w:val="0070494C"/>
    <w:rsid w:val="00723CDE"/>
    <w:rsid w:val="00AA1D8D"/>
    <w:rsid w:val="00AD0087"/>
    <w:rsid w:val="00AF2F79"/>
    <w:rsid w:val="00B47730"/>
    <w:rsid w:val="00BF705F"/>
    <w:rsid w:val="00C33AD2"/>
    <w:rsid w:val="00C43A73"/>
    <w:rsid w:val="00CB0664"/>
    <w:rsid w:val="00CB3DFD"/>
    <w:rsid w:val="00D740C0"/>
    <w:rsid w:val="00E217FB"/>
    <w:rsid w:val="00F15FD5"/>
    <w:rsid w:val="00FB7634"/>
    <w:rsid w:val="00FC693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FA776"/>
  <w14:defaultImageDpi w14:val="300"/>
  <w15:docId w15:val="{03F51628-F37F-4C23-A3B9-BD2C96D1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C693F"/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rsid w:val="000430B9"/>
    <w:pPr>
      <w:keepNext/>
      <w:keepLines/>
      <w:spacing w:after="60" w:line="480" w:lineRule="auto"/>
      <w:outlineLvl w:val="0"/>
    </w:pPr>
    <w:rPr>
      <w:rFonts w:eastAsiaTheme="majorEastAsia" w:cstheme="majorBidi"/>
      <w:b/>
      <w:bCs/>
      <w:szCs w:val="28"/>
    </w:rPr>
  </w:style>
  <w:style w:type="paragraph" w:styleId="21">
    <w:name w:val="heading 2"/>
    <w:basedOn w:val="a2"/>
    <w:next w:val="a2"/>
    <w:link w:val="22"/>
    <w:autoRedefine/>
    <w:uiPriority w:val="9"/>
    <w:unhideWhenUsed/>
    <w:qFormat/>
    <w:rsid w:val="004077BA"/>
    <w:pPr>
      <w:keepNext/>
      <w:keepLines/>
      <w:spacing w:before="60" w:after="60"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E618BF"/>
  </w:style>
  <w:style w:type="paragraph" w:styleId="a8">
    <w:name w:val="footer"/>
    <w:basedOn w:val="a2"/>
    <w:link w:val="a9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E618BF"/>
  </w:style>
  <w:style w:type="paragraph" w:styleId="aa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3"/>
    <w:link w:val="1"/>
    <w:uiPriority w:val="9"/>
    <w:rsid w:val="000430B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rsid w:val="004077B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2">
    <w:name w:val="Заголовок 3 Знак"/>
    <w:basedOn w:val="a3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2"/>
    <w:next w:val="a2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3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2"/>
    <w:next w:val="a2"/>
    <w:link w:val="ae"/>
    <w:uiPriority w:val="11"/>
    <w:qFormat/>
    <w:rsid w:val="00FB7634"/>
    <w:pPr>
      <w:numPr>
        <w:ilvl w:val="1"/>
      </w:numPr>
    </w:pPr>
    <w:rPr>
      <w:rFonts w:eastAsiaTheme="majorEastAsia" w:cstheme="majorBidi"/>
      <w:b/>
      <w:iCs/>
      <w:spacing w:val="15"/>
      <w:szCs w:val="24"/>
      <w:lang w:val="ru-RU"/>
    </w:rPr>
  </w:style>
  <w:style w:type="character" w:customStyle="1" w:styleId="ae">
    <w:name w:val="Подзаголовок Знак"/>
    <w:basedOn w:val="a3"/>
    <w:link w:val="ad"/>
    <w:uiPriority w:val="11"/>
    <w:rsid w:val="00FB7634"/>
    <w:rPr>
      <w:rFonts w:ascii="Times New Roman" w:eastAsiaTheme="majorEastAsia" w:hAnsi="Times New Roman" w:cstheme="majorBidi"/>
      <w:b/>
      <w:iCs/>
      <w:spacing w:val="15"/>
      <w:sz w:val="28"/>
      <w:szCs w:val="24"/>
      <w:lang w:val="ru-RU"/>
    </w:rPr>
  </w:style>
  <w:style w:type="paragraph" w:styleId="a1">
    <w:name w:val="List Paragraph"/>
    <w:basedOn w:val="a2"/>
    <w:next w:val="a2"/>
    <w:autoRedefine/>
    <w:uiPriority w:val="34"/>
    <w:qFormat/>
    <w:rsid w:val="00353D82"/>
    <w:pPr>
      <w:numPr>
        <w:numId w:val="16"/>
      </w:numPr>
      <w:spacing w:line="360" w:lineRule="auto"/>
      <w:ind w:left="567" w:firstLine="0"/>
      <w:contextualSpacing/>
    </w:pPr>
  </w:style>
  <w:style w:type="paragraph" w:styleId="af">
    <w:name w:val="Body Text"/>
    <w:basedOn w:val="a2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3"/>
    <w:link w:val="af"/>
    <w:uiPriority w:val="99"/>
    <w:rsid w:val="00AA1D8D"/>
  </w:style>
  <w:style w:type="paragraph" w:styleId="23">
    <w:name w:val="Body Text 2"/>
    <w:basedOn w:val="a2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uiPriority w:val="99"/>
    <w:rsid w:val="00AA1D8D"/>
  </w:style>
  <w:style w:type="paragraph" w:styleId="33">
    <w:name w:val="Body Text 3"/>
    <w:basedOn w:val="a2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rsid w:val="00AA1D8D"/>
    <w:rPr>
      <w:sz w:val="16"/>
      <w:szCs w:val="16"/>
    </w:rPr>
  </w:style>
  <w:style w:type="paragraph" w:styleId="af1">
    <w:name w:val="List"/>
    <w:basedOn w:val="a2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2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2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2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2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2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2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2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2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2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2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2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3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2"/>
    <w:next w:val="a2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3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3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2"/>
    <w:next w:val="a2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3"/>
    <w:uiPriority w:val="22"/>
    <w:qFormat/>
    <w:rsid w:val="00FC693F"/>
    <w:rPr>
      <w:b/>
      <w:bCs/>
    </w:rPr>
  </w:style>
  <w:style w:type="character" w:styleId="af7">
    <w:name w:val="Emphasis"/>
    <w:basedOn w:val="a3"/>
    <w:uiPriority w:val="20"/>
    <w:qFormat/>
    <w:rsid w:val="00FC693F"/>
    <w:rPr>
      <w:i/>
      <w:iCs/>
    </w:rPr>
  </w:style>
  <w:style w:type="paragraph" w:styleId="af8">
    <w:name w:val="Intense Quote"/>
    <w:basedOn w:val="a2"/>
    <w:next w:val="a2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3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3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3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3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3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3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2"/>
    <w:uiPriority w:val="39"/>
    <w:unhideWhenUsed/>
    <w:qFormat/>
    <w:rsid w:val="00FC693F"/>
    <w:pPr>
      <w:outlineLvl w:val="9"/>
    </w:pPr>
  </w:style>
  <w:style w:type="table" w:styleId="aff0">
    <w:name w:val="Table Grid"/>
    <w:basedOn w:val="a4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4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4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4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4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4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4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4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4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4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4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4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4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4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4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4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4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2c">
    <w:name w:val="toc 2"/>
    <w:basedOn w:val="a2"/>
    <w:next w:val="a2"/>
    <w:autoRedefine/>
    <w:uiPriority w:val="39"/>
    <w:unhideWhenUsed/>
    <w:rsid w:val="0070494C"/>
    <w:pPr>
      <w:spacing w:after="100"/>
      <w:ind w:left="280"/>
    </w:pPr>
  </w:style>
  <w:style w:type="paragraph" w:styleId="14">
    <w:name w:val="toc 1"/>
    <w:basedOn w:val="a2"/>
    <w:next w:val="a2"/>
    <w:autoRedefine/>
    <w:uiPriority w:val="39"/>
    <w:unhideWhenUsed/>
    <w:rsid w:val="0070494C"/>
    <w:pPr>
      <w:spacing w:after="100"/>
    </w:pPr>
  </w:style>
  <w:style w:type="character" w:styleId="aff8">
    <w:name w:val="Hyperlink"/>
    <w:basedOn w:val="a3"/>
    <w:uiPriority w:val="99"/>
    <w:unhideWhenUsed/>
    <w:rsid w:val="007049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CD96AB-47A1-4699-B10B-3563C878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14</Pages>
  <Words>3013</Words>
  <Characters>17177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 01</cp:lastModifiedBy>
  <cp:revision>5</cp:revision>
  <dcterms:created xsi:type="dcterms:W3CDTF">2013-12-23T23:15:00Z</dcterms:created>
  <dcterms:modified xsi:type="dcterms:W3CDTF">2025-10-03T11:12:00Z</dcterms:modified>
  <cp:category/>
</cp:coreProperties>
</file>