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986311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РС(Я)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МКУ "Вилюйское улусное управление образования"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"Халбакинская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Павлова АК.Н.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Томская Р.В.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№01-02/24-59 п.1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Васильев Г.Х.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№01-02/24-59 п.1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5243021)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с. Тосу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9863114" w:id="5"/>
    <w:p>
      <w:pPr>
        <w:sectPr>
          <w:pgSz w:w="11906" w:h="16383" w:orient="portrait"/>
        </w:sectPr>
      </w:pPr>
    </w:p>
    <w:bookmarkEnd w:id="5"/>
    <w:bookmarkEnd w:id="0"/>
    <w:bookmarkStart w:name="block-3986311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39863111" w:id="8"/>
    <w:p>
      <w:pPr>
        <w:sectPr>
          <w:pgSz w:w="11906" w:h="16383" w:orient="portrait"/>
        </w:sectPr>
      </w:pPr>
    </w:p>
    <w:bookmarkEnd w:id="8"/>
    <w:bookmarkEnd w:id="6"/>
    <w:bookmarkStart w:name="block-3986311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39863115" w:id="13"/>
    <w:p>
      <w:pPr>
        <w:sectPr>
          <w:pgSz w:w="11906" w:h="16383" w:orient="portrait"/>
        </w:sectPr>
      </w:pPr>
    </w:p>
    <w:bookmarkEnd w:id="13"/>
    <w:bookmarkEnd w:id="9"/>
    <w:bookmarkStart w:name="block-39863112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39863112" w:id="19"/>
    <w:p>
      <w:pPr>
        <w:sectPr>
          <w:pgSz w:w="11906" w:h="16383" w:orient="portrait"/>
        </w:sectPr>
      </w:pPr>
    </w:p>
    <w:bookmarkEnd w:id="19"/>
    <w:bookmarkEnd w:id="14"/>
    <w:bookmarkStart w:name="block-39863113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9863113" w:id="21"/>
    <w:p>
      <w:pPr>
        <w:sectPr>
          <w:pgSz w:w="16383" w:h="11906" w:orient="landscape"/>
        </w:sectPr>
      </w:pPr>
    </w:p>
    <w:bookmarkEnd w:id="21"/>
    <w:bookmarkEnd w:id="20"/>
    <w:bookmarkStart w:name="block-39863116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4"/>
        <w:gridCol w:w="2400"/>
        <w:gridCol w:w="1245"/>
        <w:gridCol w:w="2253"/>
        <w:gridCol w:w="2389"/>
        <w:gridCol w:w="1840"/>
        <w:gridCol w:w="2893"/>
      </w:tblGrid>
      <w:tr>
        <w:trPr>
          <w:trHeight w:val="300" w:hRule="atLeast"/>
          <w:trHeight w:val="144" w:hRule="atLeast"/>
        </w:trPr>
        <w:tc>
          <w:tcPr>
            <w:tcW w:w="4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23.05.2025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9863116" w:id="23"/>
    <w:p>
      <w:pPr>
        <w:sectPr>
          <w:pgSz w:w="16383" w:h="11906" w:orient="landscape"/>
        </w:sectPr>
      </w:pPr>
    </w:p>
    <w:bookmarkEnd w:id="23"/>
    <w:bookmarkEnd w:id="22"/>
    <w:bookmarkStart w:name="block-39863117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9863117" w:id="25"/>
    <w:p>
      <w:pPr>
        <w:sectPr>
          <w:pgSz w:w="11906" w:h="16383" w:orient="portrait"/>
        </w:sectPr>
      </w:pPr>
    </w:p>
    <w:bookmarkEnd w:id="25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